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026D9471" w:rsidR="00E07C95" w:rsidRPr="00090D61" w:rsidRDefault="00E07C95" w:rsidP="19FFE5DE">
      <w:pPr>
        <w:rPr>
          <w:rFonts w:ascii="Arial" w:hAnsi="Arial" w:cs="Arial"/>
          <w:lang w:val="de-DE"/>
        </w:rPr>
      </w:pPr>
      <w:r w:rsidRPr="00090D61">
        <w:rPr>
          <w:rFonts w:ascii="Arial" w:hAnsi="Arial" w:cs="Arial"/>
          <w:b/>
          <w:bCs/>
          <w:sz w:val="28"/>
          <w:szCs w:val="28"/>
          <w:lang w:val="de-DE"/>
        </w:rPr>
        <w:t>SCHNELLLAU</w:t>
      </w:r>
      <w:r w:rsidR="00825B4B">
        <w:rPr>
          <w:rFonts w:ascii="Arial" w:hAnsi="Arial" w:cs="Arial"/>
          <w:b/>
          <w:bCs/>
          <w:sz w:val="28"/>
          <w:szCs w:val="28"/>
          <w:lang w:val="de-DE"/>
        </w:rPr>
        <w:t>F-SPIRAL</w:t>
      </w:r>
      <w:r w:rsidRPr="00090D61">
        <w:rPr>
          <w:rFonts w:ascii="Arial" w:hAnsi="Arial" w:cs="Arial"/>
          <w:b/>
          <w:bCs/>
          <w:sz w:val="28"/>
          <w:szCs w:val="28"/>
          <w:lang w:val="de-DE"/>
        </w:rPr>
        <w:t>TOR</w:t>
      </w:r>
      <w:r w:rsidR="00825B4B">
        <w:rPr>
          <w:rFonts w:ascii="Arial" w:hAnsi="Arial" w:cs="Arial"/>
          <w:b/>
          <w:bCs/>
          <w:sz w:val="28"/>
          <w:szCs w:val="28"/>
          <w:lang w:val="de-DE"/>
        </w:rPr>
        <w:t xml:space="preserve"> NIEDRIGSTURZ</w:t>
      </w:r>
      <w:r w:rsidRPr="00090D61">
        <w:rPr>
          <w:rFonts w:ascii="Arial" w:hAnsi="Arial" w:cs="Arial"/>
          <w:b/>
          <w:bCs/>
          <w:sz w:val="28"/>
          <w:szCs w:val="28"/>
          <w:lang w:val="de-DE"/>
        </w:rPr>
        <w:t xml:space="preserve">, </w:t>
      </w:r>
      <w:r w:rsidR="00441A1D">
        <w:rPr>
          <w:rFonts w:ascii="Arial" w:hAnsi="Arial" w:cs="Arial"/>
          <w:b/>
          <w:bCs/>
          <w:sz w:val="28"/>
          <w:szCs w:val="28"/>
          <w:lang w:val="de-DE"/>
        </w:rPr>
        <w:br/>
      </w:r>
      <w:r w:rsidRPr="00090D61">
        <w:rPr>
          <w:rFonts w:ascii="Arial" w:hAnsi="Arial" w:cs="Arial"/>
          <w:b/>
          <w:bCs/>
          <w:sz w:val="28"/>
          <w:szCs w:val="28"/>
          <w:lang w:val="de-DE"/>
        </w:rPr>
        <w:t xml:space="preserve">Typ </w:t>
      </w:r>
      <w:r w:rsidR="00441A1D">
        <w:rPr>
          <w:rFonts w:ascii="Arial" w:hAnsi="Arial" w:cs="Arial"/>
          <w:b/>
          <w:bCs/>
          <w:sz w:val="28"/>
          <w:szCs w:val="28"/>
          <w:lang w:val="de-DE"/>
        </w:rPr>
        <w:t>„EFA-SST</w:t>
      </w:r>
      <w:r w:rsidR="00441A1D" w:rsidRPr="00441A1D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441A1D">
        <w:rPr>
          <w:rFonts w:ascii="Arial" w:hAnsi="Arial" w:cs="Arial"/>
          <w:b/>
          <w:bCs/>
          <w:sz w:val="28"/>
          <w:szCs w:val="28"/>
          <w:lang w:val="de-DE"/>
        </w:rPr>
        <w:t xml:space="preserve"> -L N Premium</w:t>
      </w:r>
      <w:r w:rsidRPr="00090D61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0ADD7E75" w14:textId="64DF5303" w:rsidR="00825B4B" w:rsidRPr="00694B4A" w:rsidRDefault="00825B4B" w:rsidP="00825B4B">
      <w:pPr>
        <w:rPr>
          <w:rFonts w:ascii="Arial" w:hAnsi="Arial" w:cs="Arial"/>
          <w:sz w:val="20"/>
          <w:szCs w:val="20"/>
          <w:lang w:val="de-DE"/>
        </w:rPr>
      </w:pPr>
      <w:r w:rsidRPr="00694B4A">
        <w:rPr>
          <w:rFonts w:ascii="Arial" w:hAnsi="Arial" w:cs="Arial"/>
          <w:sz w:val="20"/>
          <w:szCs w:val="20"/>
          <w:lang w:val="de-DE"/>
        </w:rPr>
        <w:t xml:space="preserve">Die Firma </w:t>
      </w:r>
      <w:r w:rsidRPr="00694B4A">
        <w:rPr>
          <w:rFonts w:ascii="Arial" w:hAnsi="Arial" w:cs="Arial"/>
          <w:b/>
          <w:bCs/>
          <w:sz w:val="20"/>
          <w:szCs w:val="20"/>
          <w:lang w:val="de-DE"/>
        </w:rPr>
        <w:t>EFAFLEX</w:t>
      </w:r>
      <w:r w:rsidRPr="00694B4A">
        <w:rPr>
          <w:rFonts w:ascii="Arial" w:hAnsi="Arial" w:cs="Arial"/>
          <w:sz w:val="20"/>
          <w:szCs w:val="20"/>
          <w:lang w:val="de-DE"/>
        </w:rPr>
        <w:t xml:space="preserve"> bietet das Schnelllauf-Spiraltor Typ </w:t>
      </w:r>
      <w:r w:rsidRPr="00694B4A">
        <w:rPr>
          <w:rFonts w:ascii="Arial" w:hAnsi="Arial" w:cs="Arial"/>
          <w:b/>
          <w:bCs/>
          <w:sz w:val="20"/>
          <w:szCs w:val="20"/>
          <w:lang w:val="de-DE"/>
        </w:rPr>
        <w:t>„</w:t>
      </w:r>
      <w:r w:rsidR="00441A1D">
        <w:rPr>
          <w:rFonts w:ascii="Arial" w:hAnsi="Arial" w:cs="Arial"/>
          <w:b/>
          <w:bCs/>
          <w:sz w:val="20"/>
          <w:szCs w:val="20"/>
          <w:lang w:val="de-DE"/>
        </w:rPr>
        <w:t>EFA-SST</w:t>
      </w:r>
      <w:r w:rsidR="00441A1D" w:rsidRPr="00441A1D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="00441A1D">
        <w:rPr>
          <w:rFonts w:ascii="Arial" w:hAnsi="Arial" w:cs="Arial"/>
          <w:b/>
          <w:bCs/>
          <w:sz w:val="20"/>
          <w:szCs w:val="20"/>
          <w:lang w:val="de-DE"/>
        </w:rPr>
        <w:t xml:space="preserve"> -L N Premium</w:t>
      </w:r>
      <w:r w:rsidRPr="00694B4A">
        <w:rPr>
          <w:rFonts w:ascii="Arial" w:hAnsi="Arial" w:cs="Arial"/>
          <w:b/>
          <w:bCs/>
          <w:sz w:val="20"/>
          <w:szCs w:val="20"/>
          <w:lang w:val="de-DE"/>
        </w:rPr>
        <w:t>“</w:t>
      </w:r>
      <w:r w:rsidRPr="00694B4A">
        <w:rPr>
          <w:rFonts w:ascii="Arial" w:hAnsi="Arial" w:cs="Arial"/>
          <w:sz w:val="20"/>
          <w:szCs w:val="20"/>
          <w:lang w:val="de-DE"/>
        </w:rPr>
        <w:t>, für den anspruchsvollen industriellen Dauerbetrieb an. Di</w:t>
      </w:r>
      <w:r w:rsidR="00EC0171">
        <w:rPr>
          <w:rFonts w:ascii="Arial" w:hAnsi="Arial" w:cs="Arial"/>
          <w:sz w:val="20"/>
          <w:szCs w:val="20"/>
          <w:lang w:val="de-DE"/>
        </w:rPr>
        <w:t xml:space="preserve">e patentierte Spiralführung ermöglicht </w:t>
      </w:r>
      <w:r w:rsidR="00CA3502">
        <w:rPr>
          <w:rFonts w:ascii="Arial" w:hAnsi="Arial" w:cs="Arial"/>
          <w:sz w:val="20"/>
          <w:szCs w:val="20"/>
          <w:lang w:val="de-DE"/>
        </w:rPr>
        <w:t xml:space="preserve">bisher unerreichte Geschwindigkeiten, Laufruhe und </w:t>
      </w:r>
      <w:r w:rsidR="005C3AF5">
        <w:rPr>
          <w:rFonts w:ascii="Arial" w:hAnsi="Arial" w:cs="Arial"/>
          <w:sz w:val="20"/>
          <w:szCs w:val="20"/>
          <w:lang w:val="de-DE"/>
        </w:rPr>
        <w:t>Lebensdauer für Tore im Niedrigsturzbereich.</w:t>
      </w:r>
    </w:p>
    <w:p w14:paraId="3C9B70CD" w14:textId="66807966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2434709" w14:textId="291390A8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Selbsttragende, verzinkte Stahlzargen mit spiralförmiger Torblattaufnahme. Gleichlaufwelle für gleichmäßige Krafteinleitung. Kugelgelagerte Präzisions-Rollapparate für geräuscharme Führung</w:t>
      </w:r>
      <w:r w:rsidR="00E94E0A">
        <w:rPr>
          <w:rFonts w:ascii="Arial" w:hAnsi="Arial" w:cs="Arial"/>
          <w:sz w:val="20"/>
          <w:szCs w:val="20"/>
          <w:lang w:val="de-DE"/>
        </w:rPr>
        <w:t xml:space="preserve"> mit unterschiedlicher Führungslä</w:t>
      </w:r>
      <w:r w:rsidR="00227F9E">
        <w:rPr>
          <w:rFonts w:ascii="Arial" w:hAnsi="Arial" w:cs="Arial"/>
          <w:sz w:val="20"/>
          <w:szCs w:val="20"/>
          <w:lang w:val="de-DE"/>
        </w:rPr>
        <w:t>nge, welche den Polygoneffekt stark reduziert.</w:t>
      </w:r>
    </w:p>
    <w:p w14:paraId="5A08E096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Torblatt: Doppelwandige, thermisch getrennte EFA-THERM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-Lamellen mit 2-Schichtlackierung in Weißaluminium (ähnlich RAL 9006).</w:t>
      </w:r>
    </w:p>
    <w:p w14:paraId="219CBCCD" w14:textId="46A466AD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</w:t>
      </w:r>
      <w:r w:rsidR="00227F9E">
        <w:rPr>
          <w:rFonts w:ascii="Arial" w:hAnsi="Arial" w:cs="Arial"/>
          <w:sz w:val="20"/>
          <w:szCs w:val="20"/>
          <w:lang w:val="de-DE"/>
        </w:rPr>
        <w:t xml:space="preserve"> als Niedrigsturz-Variante die </w:t>
      </w:r>
      <w:r w:rsidR="005E083D">
        <w:rPr>
          <w:rFonts w:ascii="Arial" w:hAnsi="Arial" w:cs="Arial"/>
          <w:sz w:val="20"/>
          <w:szCs w:val="20"/>
          <w:lang w:val="de-DE"/>
        </w:rPr>
        <w:t>einen besonders niedrigen Sturzbedarf besitzt</w:t>
      </w:r>
    </w:p>
    <w:p w14:paraId="1503C3F1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</w:p>
    <w:p w14:paraId="4C80A242" w14:textId="2B988360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Öffnungsgeschwindigkeit bis zu 2,</w:t>
      </w:r>
      <w:r w:rsidR="005E083D">
        <w:rPr>
          <w:rFonts w:ascii="Arial" w:hAnsi="Arial" w:cs="Arial"/>
          <w:sz w:val="20"/>
          <w:szCs w:val="20"/>
          <w:lang w:val="de-DE"/>
        </w:rPr>
        <w:t>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1,0 m/s</w:t>
      </w:r>
    </w:p>
    <w:p w14:paraId="7DDD902B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EFA-TRONIC® mit integriertem Frequenzumformer im Kunststoff-Schaltschrank (IP65), Stromanschluss 230V/400V bei 50 Hz (bauseits)</w:t>
      </w:r>
    </w:p>
    <w:p w14:paraId="37F0CBCA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Integriertes, TÜV-geprüftes Torlinien-Lichtgitter (EFA-TLG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) – berührungslose Hinderniserkennung bis 2,5 Höhe</w:t>
      </w:r>
    </w:p>
    <w:p w14:paraId="2BC6DC20" w14:textId="3BA25415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</w:p>
    <w:p w14:paraId="06F78601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Widerstand gegen Windlast: DIN EN 12424, Klasse 4</w:t>
      </w:r>
    </w:p>
    <w:p w14:paraId="60DC87B0" w14:textId="51D506F0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Wasserdichtheit: DIN EN 12425, Klasse </w:t>
      </w:r>
      <w:r w:rsidR="00DA3243">
        <w:rPr>
          <w:rFonts w:ascii="Arial" w:hAnsi="Arial" w:cs="Arial"/>
          <w:sz w:val="20"/>
          <w:szCs w:val="20"/>
          <w:lang w:val="de-DE"/>
        </w:rPr>
        <w:t>2</w:t>
      </w:r>
    </w:p>
    <w:p w14:paraId="074E550A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Luftdurchlässigkeit: DIN EN 12426, Klasse 3</w:t>
      </w:r>
    </w:p>
    <w:p w14:paraId="63211BE6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Schalldämmung: DIN EN ISO 717-1, bis 24 dB(A)</w:t>
      </w:r>
    </w:p>
    <w:p w14:paraId="08383A66" w14:textId="44BF2C64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Wärmedämmung: DIN EN 12428, bis 1,</w:t>
      </w:r>
      <w:r w:rsidR="00DA3243">
        <w:rPr>
          <w:rFonts w:ascii="Arial" w:hAnsi="Arial" w:cs="Arial"/>
          <w:sz w:val="20"/>
          <w:szCs w:val="20"/>
          <w:lang w:val="de-DE"/>
        </w:rPr>
        <w:t>60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36537" w14:textId="77777777" w:rsidR="00E07C95" w:rsidRDefault="00E07C95" w:rsidP="00E07C95">
      <w:pPr>
        <w:spacing w:after="0" w:line="240" w:lineRule="auto"/>
      </w:pPr>
      <w:r>
        <w:separator/>
      </w:r>
    </w:p>
  </w:endnote>
  <w:endnote w:type="continuationSeparator" w:id="0">
    <w:p w14:paraId="7A868D7C" w14:textId="77777777" w:rsidR="00E07C95" w:rsidRDefault="00E07C95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698B3436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</w:t>
    </w:r>
    <w:r w:rsidR="00AD6AC6">
      <w:rPr>
        <w:rFonts w:ascii="Arial" w:hAnsi="Arial" w:cs="Arial"/>
        <w:sz w:val="20"/>
        <w:szCs w:val="20"/>
        <w:lang w:val="de-DE"/>
      </w:rPr>
      <w:t>7</w:t>
    </w:r>
    <w:r w:rsidRPr="009F5BF4">
      <w:rPr>
        <w:rFonts w:ascii="Arial" w:hAnsi="Arial" w:cs="Arial"/>
        <w:sz w:val="20"/>
        <w:szCs w:val="20"/>
        <w:lang w:val="de-DE"/>
      </w:rPr>
      <w:t>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1B1D7" w14:textId="77777777" w:rsidR="00E07C95" w:rsidRDefault="00E07C95" w:rsidP="00E07C95">
      <w:pPr>
        <w:spacing w:after="0" w:line="240" w:lineRule="auto"/>
      </w:pPr>
      <w:r>
        <w:separator/>
      </w:r>
    </w:p>
  </w:footnote>
  <w:footnote w:type="continuationSeparator" w:id="0">
    <w:p w14:paraId="2E6BA90A" w14:textId="77777777" w:rsidR="00E07C95" w:rsidRDefault="00E07C95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0D61"/>
    <w:rsid w:val="0015074B"/>
    <w:rsid w:val="001813DB"/>
    <w:rsid w:val="00227F9E"/>
    <w:rsid w:val="002442ED"/>
    <w:rsid w:val="00283AE2"/>
    <w:rsid w:val="0029639D"/>
    <w:rsid w:val="00326F90"/>
    <w:rsid w:val="00441A1D"/>
    <w:rsid w:val="00512667"/>
    <w:rsid w:val="005C3AF5"/>
    <w:rsid w:val="005D641B"/>
    <w:rsid w:val="005E083D"/>
    <w:rsid w:val="00825B4B"/>
    <w:rsid w:val="008529A7"/>
    <w:rsid w:val="00AA1D8D"/>
    <w:rsid w:val="00AD6AC6"/>
    <w:rsid w:val="00B47730"/>
    <w:rsid w:val="00C649A5"/>
    <w:rsid w:val="00CA3502"/>
    <w:rsid w:val="00CB0664"/>
    <w:rsid w:val="00CB15BC"/>
    <w:rsid w:val="00CD53E4"/>
    <w:rsid w:val="00DA3243"/>
    <w:rsid w:val="00E07C95"/>
    <w:rsid w:val="00E94E0A"/>
    <w:rsid w:val="00EC0171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f951bb-9bf3-44b4-bb46-4eeacec42f00">
      <Terms xmlns="http://schemas.microsoft.com/office/infopath/2007/PartnerControls"/>
    </lcf76f155ced4ddcb4097134ff3c332f>
    <TaxCatchAll xmlns="56b75219-0709-4d18-8a40-686f368868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406153EAFA144E8C7CCCCC9B85E3A0" ma:contentTypeVersion="13" ma:contentTypeDescription="Ein neues Dokument erstellen." ma:contentTypeScope="" ma:versionID="df4abcb2fb2edfc438585085339b25b1">
  <xsd:schema xmlns:xsd="http://www.w3.org/2001/XMLSchema" xmlns:xs="http://www.w3.org/2001/XMLSchema" xmlns:p="http://schemas.microsoft.com/office/2006/metadata/properties" xmlns:ns2="5ff951bb-9bf3-44b4-bb46-4eeacec42f00" xmlns:ns3="56b75219-0709-4d18-8a40-686f36886841" targetNamespace="http://schemas.microsoft.com/office/2006/metadata/properties" ma:root="true" ma:fieldsID="ca9ad3b94ae816718b2fa1b3ab08f539" ns2:_="" ns3:_="">
    <xsd:import namespace="5ff951bb-9bf3-44b4-bb46-4eeacec42f00"/>
    <xsd:import namespace="56b75219-0709-4d18-8a40-686f368868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51bb-9bf3-44b4-bb46-4eeacec42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75219-0709-4d18-8a40-686f3688684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e92c18-d106-4c72-a74d-39538f7dabce}" ma:internalName="TaxCatchAll" ma:showField="CatchAllData" ma:web="56b75219-0709-4d18-8a40-686f36886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7DBA15-6C15-4B7E-910B-89155E2ED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f951bb-9bf3-44b4-bb46-4eeacec42f00"/>
    <ds:schemaRef ds:uri="56b75219-0709-4d18-8a40-686f36886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1490</Characters>
  <Application>Microsoft Office Word</Application>
  <DocSecurity>0</DocSecurity>
  <Lines>12</Lines>
  <Paragraphs>3</Paragraphs>
  <ScaleCrop>false</ScaleCrop>
  <Manager/>
  <Company/>
  <LinksUpToDate>false</LinksUpToDate>
  <CharactersWithSpaces>1723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Meyer Lukas</cp:lastModifiedBy>
  <cp:revision>13</cp:revision>
  <dcterms:created xsi:type="dcterms:W3CDTF">2025-07-24T13:15:00Z</dcterms:created>
  <dcterms:modified xsi:type="dcterms:W3CDTF">2025-07-24T13:29:00Z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0x01010015406153EAFA144E8C7CCCCC9B85E3A0</vt:lpwstr>
  </property>
  <property fmtid="{D5CDD505-2E9C-101B-9397-08002B2CF9AE}" pid="3" name="MediaServiceImageTags">
    <vt:lpwstr/>
  </property>
</Properties>
</file>