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7AE6BFE" w:rsidR="00E07C95" w:rsidRDefault="00E07C95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</w:t>
      </w:r>
      <w:r w:rsidR="00D00EA6">
        <w:rPr>
          <w:rFonts w:ascii="Arial" w:hAnsi="Arial" w:cs="Arial"/>
          <w:b/>
          <w:bCs/>
          <w:sz w:val="28"/>
          <w:szCs w:val="28"/>
          <w:lang w:val="de-DE"/>
        </w:rPr>
        <w:t xml:space="preserve">F-SPIRALTOR, 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 xml:space="preserve">Typ </w:t>
      </w:r>
      <w:r w:rsidR="007C684B">
        <w:rPr>
          <w:rFonts w:ascii="Arial" w:hAnsi="Arial" w:cs="Arial"/>
          <w:b/>
          <w:bCs/>
          <w:sz w:val="28"/>
          <w:szCs w:val="28"/>
          <w:lang w:val="de-DE"/>
        </w:rPr>
        <w:t>„</w:t>
      </w:r>
      <w:r w:rsidR="007C684B" w:rsidRPr="007C684B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7C684B" w:rsidRPr="00DA03F3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 xml:space="preserve">® </w:t>
      </w:r>
      <w:r w:rsidR="007C684B" w:rsidRPr="007C684B">
        <w:rPr>
          <w:rFonts w:ascii="Arial" w:hAnsi="Arial" w:cs="Arial"/>
          <w:b/>
          <w:bCs/>
          <w:sz w:val="28"/>
          <w:szCs w:val="28"/>
          <w:lang w:val="de-DE"/>
        </w:rPr>
        <w:t>Alux Basic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7848B3CC" w14:textId="75F08808" w:rsidR="00165541" w:rsidRPr="00694B4A" w:rsidRDefault="00165541" w:rsidP="19FFE5DE">
      <w:pPr>
        <w:rPr>
          <w:rFonts w:ascii="Arial" w:hAnsi="Arial" w:cs="Arial"/>
          <w:sz w:val="20"/>
          <w:szCs w:val="20"/>
          <w:lang w:val="de-DE"/>
        </w:rPr>
      </w:pPr>
      <w:r w:rsidRPr="00694B4A">
        <w:rPr>
          <w:rFonts w:ascii="Arial" w:hAnsi="Arial" w:cs="Arial"/>
          <w:sz w:val="20"/>
          <w:szCs w:val="20"/>
          <w:lang w:val="de-DE"/>
        </w:rPr>
        <w:t xml:space="preserve">Die Firma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EFAFLEX</w:t>
      </w:r>
      <w:r w:rsidRPr="00694B4A">
        <w:rPr>
          <w:rFonts w:ascii="Arial" w:hAnsi="Arial" w:cs="Arial"/>
          <w:sz w:val="20"/>
          <w:szCs w:val="20"/>
          <w:lang w:val="de-DE"/>
        </w:rPr>
        <w:t xml:space="preserve"> bietet das Schnelllauf-Spiraltor Typ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„EFA-SST</w:t>
      </w:r>
      <w:r w:rsidRPr="00694B4A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 xml:space="preserve"> Alux Basic“</w:t>
      </w:r>
      <w:r w:rsidRPr="00694B4A">
        <w:rPr>
          <w:rFonts w:ascii="Arial" w:hAnsi="Arial" w:cs="Arial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404B1F1A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48F99A2B" w:rsidR="00E07C95" w:rsidRDefault="000F74A9" w:rsidP="000F74A9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0F74A9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 Eine nach DIN EN 12604 zertifizierte Zugfedermechanik gleicht das Gewicht des Torblattes aus und ermöglicht manuelles Öffnen bei Stromausfall.</w:t>
      </w:r>
    </w:p>
    <w:p w14:paraId="461CD2FB" w14:textId="77777777" w:rsidR="000F74A9" w:rsidRPr="000F74A9" w:rsidRDefault="000F74A9" w:rsidP="000F74A9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5937EB6D" w14:textId="241A36D9" w:rsidR="0080715D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80715D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6358A1">
        <w:rPr>
          <w:rFonts w:ascii="Arial" w:hAnsi="Arial" w:cs="Arial"/>
          <w:sz w:val="20"/>
          <w:szCs w:val="20"/>
          <w:lang w:val="de-DE"/>
        </w:rPr>
        <w:t>D</w:t>
      </w:r>
      <w:r w:rsidR="0080715D" w:rsidRPr="0080715D">
        <w:rPr>
          <w:rFonts w:ascii="Arial" w:hAnsi="Arial" w:cs="Arial"/>
          <w:sz w:val="20"/>
          <w:szCs w:val="20"/>
          <w:lang w:val="de-DE"/>
        </w:rPr>
        <w:t>oppelwandige, eloxierte Aluminium-Lamellen, die in Scharnierbändern befestigt und vertikal bewegt werden. Die Oberfläche ist in einer 2-Schichtlackierung in Weißaluminium (ähnlich RAL 9006) ausgeführt.</w:t>
      </w:r>
    </w:p>
    <w:p w14:paraId="219CBCCD" w14:textId="129AD707" w:rsidR="00E07C95" w:rsidRPr="0080715D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80715D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55A7C355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</w:t>
      </w:r>
      <w:r w:rsidR="009A1B0E">
        <w:rPr>
          <w:rFonts w:ascii="Arial" w:hAnsi="Arial" w:cs="Arial"/>
          <w:sz w:val="20"/>
          <w:szCs w:val="20"/>
          <w:lang w:val="de-DE"/>
        </w:rPr>
        <w:t xml:space="preserve"> zu</w:t>
      </w:r>
      <w:r w:rsidR="00C8462A">
        <w:rPr>
          <w:rFonts w:ascii="Arial" w:hAnsi="Arial" w:cs="Arial"/>
          <w:sz w:val="20"/>
          <w:szCs w:val="20"/>
          <w:lang w:val="de-DE"/>
        </w:rPr>
        <w:t xml:space="preserve"> 0,6 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m/s; Schließgeschwindigkeit </w:t>
      </w:r>
      <w:r w:rsidR="004F6043">
        <w:rPr>
          <w:rFonts w:ascii="Arial" w:hAnsi="Arial" w:cs="Arial"/>
          <w:sz w:val="20"/>
          <w:szCs w:val="20"/>
          <w:lang w:val="de-DE"/>
        </w:rPr>
        <w:t xml:space="preserve">bis 0,6 </w:t>
      </w:r>
      <w:r w:rsidRPr="007E5CD5">
        <w:rPr>
          <w:rFonts w:ascii="Arial" w:hAnsi="Arial" w:cs="Arial"/>
          <w:sz w:val="20"/>
          <w:szCs w:val="20"/>
          <w:lang w:val="de-DE"/>
        </w:rPr>
        <w:t>m/s</w:t>
      </w:r>
    </w:p>
    <w:p w14:paraId="7DDD902B" w14:textId="4C34F4C1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8F02D6">
        <w:rPr>
          <w:rFonts w:ascii="Arial" w:hAnsi="Arial" w:cs="Arial"/>
          <w:sz w:val="20"/>
          <w:szCs w:val="20"/>
          <w:vertAlign w:val="superscript"/>
          <w:lang w:val="de-DE"/>
        </w:rPr>
        <w:t xml:space="preserve">® </w:t>
      </w:r>
      <w:r w:rsidR="00393A8E">
        <w:rPr>
          <w:rFonts w:ascii="Arial" w:hAnsi="Arial" w:cs="Arial"/>
          <w:sz w:val="20"/>
          <w:szCs w:val="20"/>
          <w:lang w:val="de-DE"/>
        </w:rPr>
        <w:t xml:space="preserve">LIGHT Steuerung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673F4541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618852B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</w:t>
      </w:r>
      <w:r w:rsidR="00090A56" w:rsidRPr="00090A56">
        <w:rPr>
          <w:rFonts w:ascii="Arial" w:hAnsi="Arial" w:cs="Arial"/>
          <w:sz w:val="20"/>
          <w:szCs w:val="20"/>
          <w:lang w:val="de-DE"/>
        </w:rPr>
        <w:t>DIN EN 12424 bis zu Klasse 5 (+1050 Pa / -1050 Pa)</w:t>
      </w:r>
    </w:p>
    <w:p w14:paraId="074E550A" w14:textId="570B193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726307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73FC7032" w:rsidR="00E07C95" w:rsidRPr="007E5CD5" w:rsidRDefault="00FF3977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</w:t>
      </w:r>
      <w:r w:rsidR="00E07C95" w:rsidRPr="007E5CD5">
        <w:rPr>
          <w:rFonts w:ascii="Arial" w:hAnsi="Arial" w:cs="Arial"/>
          <w:sz w:val="20"/>
          <w:szCs w:val="20"/>
          <w:lang w:val="de-DE"/>
        </w:rPr>
        <w:t>challdämmung: DIN EN ISO 717-1, bis 2</w:t>
      </w:r>
      <w:r w:rsidR="00726307">
        <w:rPr>
          <w:rFonts w:ascii="Arial" w:hAnsi="Arial" w:cs="Arial"/>
          <w:sz w:val="20"/>
          <w:szCs w:val="20"/>
          <w:lang w:val="de-DE"/>
        </w:rPr>
        <w:t>5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4E3B2BA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F70DBF">
        <w:rPr>
          <w:rFonts w:ascii="Arial" w:hAnsi="Arial" w:cs="Arial"/>
          <w:sz w:val="20"/>
          <w:szCs w:val="20"/>
          <w:lang w:val="de-DE"/>
        </w:rPr>
        <w:t>5,7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E3853" w14:textId="77777777" w:rsidR="008572E8" w:rsidRDefault="008572E8" w:rsidP="00E07C95">
      <w:pPr>
        <w:spacing w:after="0" w:line="240" w:lineRule="auto"/>
      </w:pPr>
      <w:r>
        <w:separator/>
      </w:r>
    </w:p>
  </w:endnote>
  <w:endnote w:type="continuationSeparator" w:id="0">
    <w:p w14:paraId="77A045F1" w14:textId="77777777" w:rsidR="008572E8" w:rsidRDefault="008572E8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C933" w14:textId="77777777" w:rsidR="008572E8" w:rsidRDefault="008572E8" w:rsidP="00E07C95">
      <w:pPr>
        <w:spacing w:after="0" w:line="240" w:lineRule="auto"/>
      </w:pPr>
      <w:r>
        <w:separator/>
      </w:r>
    </w:p>
  </w:footnote>
  <w:footnote w:type="continuationSeparator" w:id="0">
    <w:p w14:paraId="78827383" w14:textId="77777777" w:rsidR="008572E8" w:rsidRDefault="008572E8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A56"/>
    <w:rsid w:val="000F74A9"/>
    <w:rsid w:val="00111F3D"/>
    <w:rsid w:val="0014551D"/>
    <w:rsid w:val="0015074B"/>
    <w:rsid w:val="00165541"/>
    <w:rsid w:val="001813DB"/>
    <w:rsid w:val="002442ED"/>
    <w:rsid w:val="00283AE2"/>
    <w:rsid w:val="0029639D"/>
    <w:rsid w:val="00326F90"/>
    <w:rsid w:val="00393A8E"/>
    <w:rsid w:val="0046081F"/>
    <w:rsid w:val="004F6043"/>
    <w:rsid w:val="00506178"/>
    <w:rsid w:val="00512667"/>
    <w:rsid w:val="00550E63"/>
    <w:rsid w:val="005B0BF6"/>
    <w:rsid w:val="006358A1"/>
    <w:rsid w:val="006726F9"/>
    <w:rsid w:val="006927F4"/>
    <w:rsid w:val="00694B4A"/>
    <w:rsid w:val="006C3CDC"/>
    <w:rsid w:val="0071282F"/>
    <w:rsid w:val="00726307"/>
    <w:rsid w:val="007A0B54"/>
    <w:rsid w:val="007C684B"/>
    <w:rsid w:val="0080715D"/>
    <w:rsid w:val="008529A7"/>
    <w:rsid w:val="008572E8"/>
    <w:rsid w:val="008F02D6"/>
    <w:rsid w:val="009A1B0E"/>
    <w:rsid w:val="00AA1D8D"/>
    <w:rsid w:val="00B47730"/>
    <w:rsid w:val="00C4094A"/>
    <w:rsid w:val="00C565F8"/>
    <w:rsid w:val="00C8462A"/>
    <w:rsid w:val="00CB0664"/>
    <w:rsid w:val="00CB15BC"/>
    <w:rsid w:val="00D00EA6"/>
    <w:rsid w:val="00D26FDD"/>
    <w:rsid w:val="00DA03F3"/>
    <w:rsid w:val="00E07C95"/>
    <w:rsid w:val="00ED632A"/>
    <w:rsid w:val="00F634FC"/>
    <w:rsid w:val="00F70DBF"/>
    <w:rsid w:val="00FC693F"/>
    <w:rsid w:val="00FF397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Basic (342)</TermName>
          <TermId xmlns="http://schemas.microsoft.com/office/infopath/2007/PartnerControls">a6a40b18-7fc4-4ae8-ad47-e5d1ac5a2410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A29355-2A43-4DD8-9E3A-B8D31D9A81A7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1494</Characters>
  <Application>Microsoft Office Word</Application>
  <DocSecurity>0</DocSecurity>
  <Lines>12</Lines>
  <Paragraphs>3</Paragraphs>
  <ScaleCrop>false</ScaleCrop>
  <Manager/>
  <Company/>
  <LinksUpToDate>false</LinksUpToDate>
  <CharactersWithSpaces>1727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25</cp:revision>
  <dcterms:created xsi:type="dcterms:W3CDTF">2025-07-16T09:14:00Z</dcterms:created>
  <dcterms:modified xsi:type="dcterms:W3CDTF">2025-07-21T09:18:00Z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322;#SST-L Alux Basic (342)|a6a40b18-7fc4-4ae8-ad47-e5d1ac5a2410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322;#SST-L Alux Basic (342)|a6a40b18-7fc4-4ae8-ad47-e5d1ac5a2410</vt:lpwstr>
  </property>
</Properties>
</file>