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2E7A66BB" w:rsidR="00E07C95" w:rsidRPr="001C272F" w:rsidRDefault="00E07C95" w:rsidP="19FFE5DE">
      <w:pPr>
        <w:rPr>
          <w:rFonts w:ascii="Arial" w:hAnsi="Arial" w:cs="Arial"/>
          <w:lang w:val="en-GB"/>
        </w:rPr>
      </w:pPr>
      <w:r w:rsidRPr="001C272F">
        <w:rPr>
          <w:rFonts w:ascii="Arial" w:hAnsi="Arial" w:cs="Arial"/>
          <w:b/>
          <w:bCs/>
          <w:sz w:val="28"/>
          <w:szCs w:val="28"/>
          <w:lang w:val="en-GB"/>
        </w:rPr>
        <w:t>SCHNELLLAUF</w:t>
      </w:r>
      <w:r w:rsidR="00643885" w:rsidRPr="001C272F">
        <w:rPr>
          <w:rFonts w:ascii="Arial" w:hAnsi="Arial" w:cs="Arial"/>
          <w:b/>
          <w:bCs/>
          <w:sz w:val="28"/>
          <w:szCs w:val="28"/>
          <w:lang w:val="en-GB"/>
        </w:rPr>
        <w:t>-SPIRAL</w:t>
      </w:r>
      <w:r w:rsidRPr="001C272F">
        <w:rPr>
          <w:rFonts w:ascii="Arial" w:hAnsi="Arial" w:cs="Arial"/>
          <w:b/>
          <w:bCs/>
          <w:sz w:val="28"/>
          <w:szCs w:val="28"/>
          <w:lang w:val="en-GB"/>
        </w:rPr>
        <w:t xml:space="preserve">TOR, </w:t>
      </w:r>
      <w:proofErr w:type="spellStart"/>
      <w:r w:rsidRPr="001C272F">
        <w:rPr>
          <w:rFonts w:ascii="Arial" w:hAnsi="Arial" w:cs="Arial"/>
          <w:b/>
          <w:bCs/>
          <w:sz w:val="28"/>
          <w:szCs w:val="28"/>
          <w:lang w:val="en-GB"/>
        </w:rPr>
        <w:t>Typ</w:t>
      </w:r>
      <w:proofErr w:type="spellEnd"/>
      <w:r w:rsidRPr="001C272F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>EFA-SST</w:t>
      </w:r>
      <w:r w:rsidR="005A6765" w:rsidRPr="00AC38FE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spellStart"/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>Therm</w:t>
      </w:r>
      <w:proofErr w:type="spellEnd"/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gramStart"/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>Basic</w:t>
      </w:r>
      <w:r w:rsidRPr="001C272F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462CB7FE" w14:textId="16639D42" w:rsidR="00E07C95" w:rsidRPr="001C272F" w:rsidRDefault="001C272F" w:rsidP="00E07C95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1C272F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Die Firma </w:t>
      </w:r>
      <w:r w:rsidRPr="001F454C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EFAFLEX</w:t>
      </w:r>
      <w:r w:rsidRPr="001C272F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bietet das Schnelllauf-Spiraltor Typ </w:t>
      </w:r>
      <w:r w:rsidRPr="001F454C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„EFA-SST</w:t>
      </w:r>
      <w:r w:rsidRPr="001F454C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de-DE"/>
        </w:rPr>
        <w:t>®</w:t>
      </w:r>
      <w:r w:rsidRPr="001F454C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1F454C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Therm</w:t>
      </w:r>
      <w:proofErr w:type="spellEnd"/>
      <w:r w:rsidRPr="001F454C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Bas</w:t>
      </w:r>
      <w:r w:rsidR="00592B2D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i</w:t>
      </w:r>
      <w:r w:rsidRPr="001F454C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c“</w:t>
      </w:r>
      <w:r w:rsidRPr="001C272F">
        <w:rPr>
          <w:rFonts w:ascii="Arial" w:hAnsi="Arial" w:cs="Arial"/>
          <w:color w:val="000000" w:themeColor="text1"/>
          <w:sz w:val="20"/>
          <w:szCs w:val="20"/>
          <w:lang w:val="de-DE"/>
        </w:rPr>
        <w:t>, für den anspruchsvollen industriellen Dauerbetrieb an. Dieses Tor verbindet erstklassige Leistung mit herausragender Langlebigkeit.</w:t>
      </w:r>
    </w:p>
    <w:p w14:paraId="3C9B70CD" w14:textId="0D60408C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076B22F6" w:rsidR="00E07C95" w:rsidRDefault="004D5C61" w:rsidP="004D5C61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4D5C61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 Eine nach DIN EN 12604 zertifizierte Zugfedermechanik gleicht das Gewicht des Torblattes aus und ermöglicht manuelles Öffnen bei Stromausfall.</w:t>
      </w:r>
    </w:p>
    <w:p w14:paraId="20BAB2A9" w14:textId="77777777" w:rsidR="004D5C61" w:rsidRPr="004D5C61" w:rsidRDefault="004D5C61" w:rsidP="004D5C61">
      <w:pPr>
        <w:pStyle w:val="Listenabsatz"/>
        <w:ind w:left="360"/>
        <w:rPr>
          <w:rFonts w:ascii="Arial" w:hAnsi="Arial" w:cs="Arial"/>
          <w:sz w:val="20"/>
          <w:szCs w:val="20"/>
          <w:lang w:val="de-DE"/>
        </w:rPr>
      </w:pPr>
    </w:p>
    <w:p w14:paraId="5A08E096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Torblatt: Doppelwandige, thermisch getrennte EFA-THERM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-Lamellen mit 2-Schichtlackierung in Weißaluminium (ähnlich RAL 9006).</w:t>
      </w:r>
    </w:p>
    <w:p w14:paraId="219CBCCD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6F0882A1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B61F4A">
        <w:rPr>
          <w:rFonts w:ascii="Arial" w:hAnsi="Arial" w:cs="Arial"/>
          <w:sz w:val="20"/>
          <w:szCs w:val="20"/>
          <w:lang w:val="de-DE"/>
        </w:rPr>
        <w:t>0,6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</w:t>
      </w:r>
      <w:r w:rsidR="00B61F4A">
        <w:rPr>
          <w:rFonts w:ascii="Arial" w:hAnsi="Arial" w:cs="Arial"/>
          <w:sz w:val="20"/>
          <w:szCs w:val="20"/>
          <w:lang w:val="de-DE"/>
        </w:rPr>
        <w:t>0,6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7DDD902B" w14:textId="06CEB33F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B61F4A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="00B61F4A">
        <w:rPr>
          <w:rFonts w:ascii="Arial" w:hAnsi="Arial" w:cs="Arial"/>
          <w:sz w:val="20"/>
          <w:szCs w:val="20"/>
          <w:lang w:val="de-DE"/>
        </w:rPr>
        <w:t xml:space="preserve"> LIGHT Steuerung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7BFC0F74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</w:t>
      </w:r>
      <w:r w:rsidR="00722632">
        <w:rPr>
          <w:rFonts w:ascii="Arial" w:hAnsi="Arial" w:cs="Arial"/>
          <w:b/>
          <w:caps/>
          <w:szCs w:val="20"/>
          <w:lang w:val="de-DE"/>
        </w:rPr>
        <w:t>)</w:t>
      </w:r>
    </w:p>
    <w:p w14:paraId="06F78601" w14:textId="39FC5D25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r w:rsidR="00CD29F3">
        <w:rPr>
          <w:rFonts w:ascii="Arial" w:hAnsi="Arial" w:cs="Arial"/>
          <w:sz w:val="20"/>
          <w:szCs w:val="20"/>
          <w:lang w:val="de-DE"/>
        </w:rPr>
        <w:t xml:space="preserve">bis zu </w:t>
      </w:r>
      <w:r w:rsidRPr="007E5CD5">
        <w:rPr>
          <w:rFonts w:ascii="Arial" w:hAnsi="Arial" w:cs="Arial"/>
          <w:sz w:val="20"/>
          <w:szCs w:val="20"/>
          <w:lang w:val="de-DE"/>
        </w:rPr>
        <w:t>Klasse 4</w:t>
      </w:r>
    </w:p>
    <w:p w14:paraId="60DC87B0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Wasserdichtheit: DIN EN 12425, Klasse 3</w:t>
      </w:r>
    </w:p>
    <w:p w14:paraId="074E550A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Luftdurchlässigkeit: DIN EN 12426, Klasse 3</w:t>
      </w:r>
    </w:p>
    <w:p w14:paraId="63211BE6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24 dB(A)</w:t>
      </w:r>
    </w:p>
    <w:p w14:paraId="08383A66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Wärmedämmung: DIN EN 12428, bis 1,4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23F7" w14:textId="77777777" w:rsidR="00FD652B" w:rsidRDefault="00FD652B" w:rsidP="00E07C95">
      <w:pPr>
        <w:spacing w:after="0" w:line="240" w:lineRule="auto"/>
      </w:pPr>
      <w:r>
        <w:separator/>
      </w:r>
    </w:p>
  </w:endnote>
  <w:endnote w:type="continuationSeparator" w:id="0">
    <w:p w14:paraId="0F3055D0" w14:textId="77777777" w:rsidR="00FD652B" w:rsidRDefault="00FD652B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0CB1D" w14:textId="77777777" w:rsidR="00FD652B" w:rsidRDefault="00FD652B" w:rsidP="00E07C95">
      <w:pPr>
        <w:spacing w:after="0" w:line="240" w:lineRule="auto"/>
      </w:pPr>
      <w:r>
        <w:separator/>
      </w:r>
    </w:p>
  </w:footnote>
  <w:footnote w:type="continuationSeparator" w:id="0">
    <w:p w14:paraId="0A8537C7" w14:textId="77777777" w:rsidR="00FD652B" w:rsidRDefault="00FD652B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E4B8D"/>
    <w:rsid w:val="0015074B"/>
    <w:rsid w:val="001813DB"/>
    <w:rsid w:val="001C272F"/>
    <w:rsid w:val="001F454C"/>
    <w:rsid w:val="002442ED"/>
    <w:rsid w:val="00283AE2"/>
    <w:rsid w:val="0029639D"/>
    <w:rsid w:val="00326F90"/>
    <w:rsid w:val="004D5C61"/>
    <w:rsid w:val="00512667"/>
    <w:rsid w:val="00592B2D"/>
    <w:rsid w:val="005A6765"/>
    <w:rsid w:val="00643885"/>
    <w:rsid w:val="006C3CDC"/>
    <w:rsid w:val="00722632"/>
    <w:rsid w:val="007A0B54"/>
    <w:rsid w:val="008529A7"/>
    <w:rsid w:val="00866A14"/>
    <w:rsid w:val="00AA1D8D"/>
    <w:rsid w:val="00AC38FE"/>
    <w:rsid w:val="00B47730"/>
    <w:rsid w:val="00B61F4A"/>
    <w:rsid w:val="00C72912"/>
    <w:rsid w:val="00CB0664"/>
    <w:rsid w:val="00CB15BC"/>
    <w:rsid w:val="00CD29F3"/>
    <w:rsid w:val="00E07C95"/>
    <w:rsid w:val="00F634FC"/>
    <w:rsid w:val="00FC693F"/>
    <w:rsid w:val="00FD652B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353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Therm Basic (292)</TermName>
          <TermId xmlns="http://schemas.microsoft.com/office/infopath/2007/PartnerControls">e7daebca-cebe-4fff-afa8-fd4d4aeb0d28</TermId>
        </TermInfo>
      </Terms>
    </ic30b02f2e4442e282db724ab73aab5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85DA1C-0469-4D21-8014-89AED072E8BB}"/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1436</Characters>
  <Application>Microsoft Office Word</Application>
  <DocSecurity>0</DocSecurity>
  <Lines>11</Lines>
  <Paragraphs>3</Paragraphs>
  <ScaleCrop>false</ScaleCrop>
  <Manager/>
  <Company/>
  <LinksUpToDate>false</LinksUpToDate>
  <CharactersWithSpaces>1660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14</cp:revision>
  <dcterms:created xsi:type="dcterms:W3CDTF">2025-07-16T09:14:00Z</dcterms:created>
  <dcterms:modified xsi:type="dcterms:W3CDTF">2025-07-21T08:19:00Z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353;#SST-L Therm Basic (292)|e7daebca-cebe-4fff-afa8-fd4d4aeb0d28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353;#SST-L Therm Basic (292)|e7daebca-cebe-4fff-afa8-fd4d4aeb0d28</vt:lpwstr>
  </property>
</Properties>
</file>