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8CF2706" w:rsidR="00E07C95" w:rsidRPr="003500FD" w:rsidRDefault="00E07C95" w:rsidP="19FFE5DE">
      <w:pPr>
        <w:rPr>
          <w:rFonts w:ascii="Arial" w:hAnsi="Arial" w:cs="Arial"/>
          <w:lang w:val="en-GB"/>
        </w:rPr>
      </w:pPr>
      <w:r w:rsidRPr="003500FD">
        <w:rPr>
          <w:rFonts w:ascii="Arial" w:hAnsi="Arial" w:cs="Arial"/>
          <w:b/>
          <w:bCs/>
          <w:sz w:val="28"/>
          <w:szCs w:val="28"/>
          <w:lang w:val="en-GB"/>
        </w:rPr>
        <w:t>SCHNELLLAUF</w:t>
      </w:r>
      <w:r w:rsidR="003500FD" w:rsidRPr="003500FD">
        <w:rPr>
          <w:rFonts w:ascii="Arial" w:hAnsi="Arial" w:cs="Arial"/>
          <w:b/>
          <w:bCs/>
          <w:sz w:val="28"/>
          <w:szCs w:val="28"/>
          <w:lang w:val="en-GB"/>
        </w:rPr>
        <w:t>-TURBO</w:t>
      </w:r>
      <w:r w:rsidRPr="003500FD">
        <w:rPr>
          <w:rFonts w:ascii="Arial" w:hAnsi="Arial" w:cs="Arial"/>
          <w:b/>
          <w:bCs/>
          <w:sz w:val="28"/>
          <w:szCs w:val="28"/>
          <w:lang w:val="en-GB"/>
        </w:rPr>
        <w:t>TOR, Typ</w:t>
      </w:r>
      <w:r w:rsidR="00B92ABD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Pr="003500FD">
        <w:rPr>
          <w:rFonts w:ascii="Arial" w:hAnsi="Arial" w:cs="Arial"/>
          <w:b/>
          <w:bCs/>
          <w:sz w:val="28"/>
          <w:szCs w:val="28"/>
          <w:lang w:val="en-GB"/>
        </w:rPr>
        <w:t>„</w:t>
      </w:r>
      <w:r w:rsidR="003500FD" w:rsidRPr="003500FD">
        <w:rPr>
          <w:rFonts w:ascii="Arial" w:hAnsi="Arial" w:cs="Arial"/>
          <w:b/>
          <w:bCs/>
          <w:sz w:val="28"/>
          <w:szCs w:val="28"/>
          <w:lang w:val="en-GB"/>
        </w:rPr>
        <w:t>EFA-STT</w:t>
      </w:r>
      <w:r w:rsidR="003500FD" w:rsidRPr="003500FD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3500FD" w:rsidRPr="003500FD">
        <w:rPr>
          <w:rFonts w:ascii="Arial" w:hAnsi="Arial" w:cs="Arial"/>
          <w:b/>
          <w:bCs/>
          <w:sz w:val="28"/>
          <w:szCs w:val="28"/>
          <w:lang w:val="en-GB"/>
        </w:rPr>
        <w:t xml:space="preserve"> Clear Eco</w:t>
      </w:r>
      <w:r w:rsidRPr="003500FD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462CB7FE" w14:textId="5A6AFD4F" w:rsidR="00E07C95" w:rsidRPr="0006484E" w:rsidRDefault="0006484E" w:rsidP="00E07C95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06484E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Die Firma </w:t>
      </w:r>
      <w:r w:rsidRPr="0006484E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EFAFLEX</w:t>
      </w:r>
      <w:r w:rsidRPr="0006484E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bietet das Schnelllauf-Turbotor Typ „</w:t>
      </w:r>
      <w:r w:rsidRPr="0006484E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EFA-STT</w:t>
      </w:r>
      <w:r w:rsidRPr="0006484E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06484E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Clear Eco“</w:t>
      </w:r>
      <w:r w:rsidRPr="0006484E">
        <w:rPr>
          <w:rFonts w:ascii="Arial" w:hAnsi="Arial" w:cs="Arial"/>
          <w:color w:val="000000" w:themeColor="text1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</w:p>
    <w:p w14:paraId="3C9B70CD" w14:textId="2C47D2B4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39001DD0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  <w:r w:rsidR="0006484E">
        <w:rPr>
          <w:rFonts w:ascii="Arial" w:hAnsi="Arial" w:cs="Arial"/>
          <w:sz w:val="20"/>
          <w:szCs w:val="20"/>
          <w:lang w:val="de-DE"/>
        </w:rPr>
        <w:t xml:space="preserve"> </w:t>
      </w:r>
      <w:r w:rsidR="0006484E" w:rsidRPr="0006484E">
        <w:rPr>
          <w:rFonts w:ascii="Arial" w:hAnsi="Arial" w:cs="Arial"/>
          <w:sz w:val="20"/>
          <w:szCs w:val="20"/>
          <w:lang w:val="de-DE"/>
        </w:rPr>
        <w:t>Eine nach DIN EN 12604 zertifizierte Zugfedermechanik gleicht das Gewicht des Torblattes aus und ermöglicht manuelles Öffnen bei Stromausfall.</w:t>
      </w:r>
    </w:p>
    <w:p w14:paraId="43F34128" w14:textId="77777777" w:rsidR="00B92ABD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B92ABD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B92ABD" w:rsidRPr="00B92ABD">
        <w:rPr>
          <w:rFonts w:ascii="Arial" w:hAnsi="Arial" w:cs="Arial"/>
          <w:sz w:val="20"/>
          <w:szCs w:val="20"/>
          <w:lang w:val="de-DE"/>
        </w:rPr>
        <w:t>besteht aus zwei Außenstegen aus eloxiertem Aluminium und einem Mittelbereich aus transparentem, einschaligem Acrylglas. Die Sichtfläche des Torblattes beträgt mindestens 70%, wobei eine dauerhafte Klarsichtigkeit gewährleistet sein muss.</w:t>
      </w:r>
    </w:p>
    <w:p w14:paraId="219CBCCD" w14:textId="117EAE59" w:rsidR="00E07C95" w:rsidRPr="00B92ABD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B92ABD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346CF63E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92ABD">
        <w:rPr>
          <w:rFonts w:ascii="Arial" w:hAnsi="Arial" w:cs="Arial"/>
          <w:sz w:val="20"/>
          <w:szCs w:val="20"/>
          <w:lang w:val="de-DE"/>
        </w:rPr>
        <w:t>1,3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7DDD902B" w14:textId="3BC0124C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B92ABD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B92ABD">
        <w:rPr>
          <w:rFonts w:ascii="Arial" w:hAnsi="Arial" w:cs="Arial"/>
          <w:sz w:val="20"/>
          <w:szCs w:val="20"/>
          <w:lang w:val="de-DE"/>
        </w:rPr>
        <w:t xml:space="preserve"> Steuerung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30F8799D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4F284C2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r w:rsidR="00B92ABD">
        <w:rPr>
          <w:rFonts w:ascii="Arial" w:hAnsi="Arial" w:cs="Arial"/>
          <w:sz w:val="20"/>
          <w:szCs w:val="20"/>
          <w:lang w:val="de-DE"/>
        </w:rPr>
        <w:t xml:space="preserve">bis zu </w:t>
      </w:r>
      <w:r w:rsidRPr="007E5CD5">
        <w:rPr>
          <w:rFonts w:ascii="Arial" w:hAnsi="Arial" w:cs="Arial"/>
          <w:sz w:val="20"/>
          <w:szCs w:val="20"/>
          <w:lang w:val="de-DE"/>
        </w:rPr>
        <w:t>Klasse 4</w:t>
      </w:r>
    </w:p>
    <w:p w14:paraId="074E550A" w14:textId="42D5233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B92ABD">
        <w:rPr>
          <w:rFonts w:ascii="Arial" w:hAnsi="Arial" w:cs="Arial"/>
          <w:sz w:val="20"/>
          <w:szCs w:val="20"/>
          <w:lang w:val="de-DE"/>
        </w:rPr>
        <w:t>2</w:t>
      </w:r>
    </w:p>
    <w:p w14:paraId="63211BE6" w14:textId="7415F18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B92ABD">
        <w:rPr>
          <w:rFonts w:ascii="Arial" w:hAnsi="Arial" w:cs="Arial"/>
          <w:sz w:val="20"/>
          <w:szCs w:val="20"/>
          <w:lang w:val="de-DE"/>
        </w:rPr>
        <w:t>20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256DCEC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B92ABD">
        <w:rPr>
          <w:rFonts w:ascii="Arial" w:hAnsi="Arial" w:cs="Arial"/>
          <w:sz w:val="20"/>
          <w:szCs w:val="20"/>
          <w:lang w:val="de-DE"/>
        </w:rPr>
        <w:t>6,4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5152D" w14:textId="77777777" w:rsidR="00DF66FE" w:rsidRDefault="00DF66FE" w:rsidP="00E07C95">
      <w:pPr>
        <w:spacing w:after="0" w:line="240" w:lineRule="auto"/>
      </w:pPr>
      <w:r>
        <w:separator/>
      </w:r>
    </w:p>
  </w:endnote>
  <w:endnote w:type="continuationSeparator" w:id="0">
    <w:p w14:paraId="00308C9B" w14:textId="77777777" w:rsidR="00DF66FE" w:rsidRDefault="00DF66FE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16CDD" w14:textId="77777777" w:rsidR="00DF66FE" w:rsidRDefault="00DF66FE" w:rsidP="00E07C95">
      <w:pPr>
        <w:spacing w:after="0" w:line="240" w:lineRule="auto"/>
      </w:pPr>
      <w:r>
        <w:separator/>
      </w:r>
    </w:p>
  </w:footnote>
  <w:footnote w:type="continuationSeparator" w:id="0">
    <w:p w14:paraId="633C3D16" w14:textId="77777777" w:rsidR="00DF66FE" w:rsidRDefault="00DF66FE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484E"/>
    <w:rsid w:val="0006524B"/>
    <w:rsid w:val="0015074B"/>
    <w:rsid w:val="001813DB"/>
    <w:rsid w:val="002442ED"/>
    <w:rsid w:val="00283AE2"/>
    <w:rsid w:val="0029639D"/>
    <w:rsid w:val="00326F90"/>
    <w:rsid w:val="003500FD"/>
    <w:rsid w:val="00512667"/>
    <w:rsid w:val="006C3CDC"/>
    <w:rsid w:val="007A0B54"/>
    <w:rsid w:val="008529A7"/>
    <w:rsid w:val="00AA1D8D"/>
    <w:rsid w:val="00B47730"/>
    <w:rsid w:val="00B92ABD"/>
    <w:rsid w:val="00CB0664"/>
    <w:rsid w:val="00CB15BC"/>
    <w:rsid w:val="00DF66FE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319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Eco (321)</TermName>
          <TermId xmlns="http://schemas.microsoft.com/office/infopath/2007/PartnerControls">68ef392a-2cec-4f7c-a5d5-a2203b41fa03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6E1B41-5100-43F5-AEA4-14DE2EC3D3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1498</Characters>
  <Application>Microsoft Office Word</Application>
  <DocSecurity>0</DocSecurity>
  <Lines>12</Lines>
  <Paragraphs>3</Paragraphs>
  <ScaleCrop>false</ScaleCrop>
  <Manager/>
  <Company/>
  <LinksUpToDate>false</LinksUpToDate>
  <CharactersWithSpaces>1732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5</cp:revision>
  <dcterms:created xsi:type="dcterms:W3CDTF">2025-07-16T09:14:00Z</dcterms:created>
  <dcterms:modified xsi:type="dcterms:W3CDTF">2025-07-21T09:46:00Z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319;#STT-L Clear Eco (321)|68ef392a-2cec-4f7c-a5d5-a2203b41fa03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319;#STT-L Clear Eco (321)|68ef392a-2cec-4f7c-a5d5-a2203b41fa03</vt:lpwstr>
  </property>
</Properties>
</file>