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2E19BAC2" w:rsidR="00E07C95" w:rsidRPr="00453FC8" w:rsidRDefault="00453FC8" w:rsidP="19FFE5DE">
      <w:pPr>
        <w:rPr>
          <w:rFonts w:ascii="Arial" w:hAnsi="Arial" w:cs="Arial"/>
          <w:lang w:val="en-GB"/>
        </w:rPr>
      </w:pPr>
      <w:r w:rsidRPr="00453FC8">
        <w:rPr>
          <w:rFonts w:ascii="Arial" w:hAnsi="Arial" w:cs="Arial"/>
          <w:b/>
          <w:bCs/>
          <w:sz w:val="28"/>
          <w:szCs w:val="28"/>
          <w:lang w:val="en-GB"/>
        </w:rPr>
        <w:t>HIGH-SPEED ROLLER DOOR</w:t>
      </w:r>
      <w:r w:rsidR="00E07C95" w:rsidRPr="00453FC8">
        <w:rPr>
          <w:rFonts w:ascii="Arial" w:hAnsi="Arial" w:cs="Arial"/>
          <w:b/>
          <w:bCs/>
          <w:sz w:val="28"/>
          <w:szCs w:val="28"/>
          <w:lang w:val="en-GB"/>
        </w:rPr>
        <w:t>, Typ „</w:t>
      </w:r>
      <w:r w:rsidR="00A2731E" w:rsidRPr="00453FC8">
        <w:rPr>
          <w:rFonts w:ascii="Arial" w:hAnsi="Arial" w:cs="Arial"/>
          <w:b/>
          <w:bCs/>
          <w:sz w:val="28"/>
          <w:szCs w:val="28"/>
          <w:lang w:val="en-GB"/>
        </w:rPr>
        <w:t>EFA-SRT</w:t>
      </w:r>
      <w:r w:rsidR="00A2731E" w:rsidRPr="00453FC8">
        <w:rPr>
          <w:rFonts w:ascii="Arial" w:hAnsi="Arial" w:cs="Arial"/>
          <w:b/>
          <w:bCs/>
          <w:sz w:val="28"/>
          <w:szCs w:val="28"/>
          <w:vertAlign w:val="superscript"/>
          <w:lang w:val="en-GB"/>
        </w:rPr>
        <w:t>®</w:t>
      </w:r>
      <w:r w:rsidR="00A2731E" w:rsidRPr="00453FC8">
        <w:rPr>
          <w:rFonts w:ascii="Arial" w:hAnsi="Arial" w:cs="Arial"/>
          <w:b/>
          <w:bCs/>
          <w:sz w:val="28"/>
          <w:szCs w:val="28"/>
          <w:lang w:val="en-GB"/>
        </w:rPr>
        <w:t>-S ECO</w:t>
      </w:r>
      <w:r w:rsidR="00E07C95" w:rsidRPr="00453FC8">
        <w:rPr>
          <w:rFonts w:ascii="Arial" w:hAnsi="Arial" w:cs="Arial"/>
          <w:b/>
          <w:bCs/>
          <w:sz w:val="28"/>
          <w:szCs w:val="28"/>
          <w:lang w:val="en-GB"/>
        </w:rPr>
        <w:t>“</w:t>
      </w:r>
    </w:p>
    <w:p w14:paraId="0A28AD92" w14:textId="3713D7CA" w:rsidR="00C27B97" w:rsidRDefault="00C66A4F" w:rsidP="00C66A4F">
      <w:pPr>
        <w:autoSpaceDE w:val="0"/>
        <w:autoSpaceDN w:val="0"/>
        <w:adjustRightInd w:val="0"/>
        <w:spacing w:after="0"/>
        <w:rPr>
          <w:rFonts w:ascii="Arial" w:hAnsi="Arial" w:cs="Arial"/>
          <w:sz w:val="20"/>
          <w:szCs w:val="20"/>
          <w:lang w:val="en-GB"/>
        </w:rPr>
      </w:pPr>
      <w:r w:rsidRPr="00C66A4F">
        <w:rPr>
          <w:rFonts w:ascii="Arial" w:hAnsi="Arial" w:cs="Arial"/>
          <w:b/>
          <w:bCs/>
          <w:sz w:val="20"/>
          <w:szCs w:val="20"/>
          <w:lang w:val="en-GB"/>
        </w:rPr>
        <w:t xml:space="preserve">High-speed roller door type </w:t>
      </w:r>
      <w:r w:rsidR="00655F92">
        <w:rPr>
          <w:rFonts w:ascii="Arial" w:hAnsi="Arial" w:cs="Arial"/>
          <w:b/>
          <w:bCs/>
          <w:sz w:val="20"/>
          <w:szCs w:val="20"/>
          <w:lang w:val="en-GB"/>
        </w:rPr>
        <w:t>“</w:t>
      </w:r>
      <w:r w:rsidRPr="00C66A4F">
        <w:rPr>
          <w:rFonts w:ascii="Arial" w:hAnsi="Arial" w:cs="Arial"/>
          <w:b/>
          <w:bCs/>
          <w:sz w:val="20"/>
          <w:szCs w:val="20"/>
          <w:lang w:val="en-GB"/>
        </w:rPr>
        <w:t>EFA-SRT</w:t>
      </w:r>
      <w:r w:rsidRPr="00655F92">
        <w:rPr>
          <w:rFonts w:ascii="Arial" w:hAnsi="Arial" w:cs="Arial"/>
          <w:b/>
          <w:bCs/>
          <w:sz w:val="20"/>
          <w:szCs w:val="20"/>
          <w:vertAlign w:val="superscript"/>
          <w:lang w:val="en-GB"/>
        </w:rPr>
        <w:t>®</w:t>
      </w:r>
      <w:r w:rsidRPr="00C66A4F">
        <w:rPr>
          <w:rFonts w:ascii="Arial" w:hAnsi="Arial" w:cs="Arial"/>
          <w:b/>
          <w:bCs/>
          <w:sz w:val="20"/>
          <w:szCs w:val="20"/>
          <w:lang w:val="en-GB"/>
        </w:rPr>
        <w:t>-S ECO</w:t>
      </w:r>
      <w:r w:rsidR="00655F92">
        <w:rPr>
          <w:rFonts w:ascii="Arial" w:hAnsi="Arial" w:cs="Arial"/>
          <w:b/>
          <w:bCs/>
          <w:sz w:val="20"/>
          <w:szCs w:val="20"/>
          <w:lang w:val="en-GB"/>
        </w:rPr>
        <w:t>”</w:t>
      </w:r>
      <w:r w:rsidRPr="00C66A4F">
        <w:rPr>
          <w:rFonts w:ascii="Arial" w:hAnsi="Arial" w:cs="Arial"/>
          <w:b/>
          <w:bCs/>
          <w:sz w:val="20"/>
          <w:szCs w:val="20"/>
          <w:lang w:val="en-GB"/>
        </w:rPr>
        <w:t xml:space="preserve"> </w:t>
      </w:r>
      <w:r w:rsidRPr="00C66A4F">
        <w:rPr>
          <w:rFonts w:ascii="Arial" w:hAnsi="Arial" w:cs="Arial"/>
          <w:sz w:val="20"/>
          <w:szCs w:val="20"/>
          <w:lang w:val="en-GB"/>
        </w:rPr>
        <w:t>with high-performance electromechanical door drive for indoor use without wind load.</w:t>
      </w:r>
    </w:p>
    <w:p w14:paraId="722FF521" w14:textId="77777777" w:rsidR="00C66A4F" w:rsidRPr="00C66A4F" w:rsidRDefault="00C66A4F" w:rsidP="00C66A4F">
      <w:pPr>
        <w:autoSpaceDE w:val="0"/>
        <w:autoSpaceDN w:val="0"/>
        <w:adjustRightInd w:val="0"/>
        <w:spacing w:after="0"/>
        <w:rPr>
          <w:rFonts w:ascii="Helvetica" w:hAnsi="Helvetica" w:cs="Helvetica"/>
          <w:sz w:val="20"/>
          <w:szCs w:val="20"/>
          <w:lang w:val="en-GB"/>
        </w:rPr>
      </w:pPr>
    </w:p>
    <w:p w14:paraId="3C9B70CD" w14:textId="74CE64ED" w:rsidR="00E07C95" w:rsidRPr="00655AE9" w:rsidRDefault="00E07C95" w:rsidP="00C27B97">
      <w:pPr>
        <w:rPr>
          <w:rFonts w:ascii="Arial" w:hAnsi="Arial" w:cs="Arial"/>
          <w:b/>
          <w:caps/>
          <w:szCs w:val="20"/>
          <w:lang w:val="en-GB"/>
        </w:rPr>
      </w:pPr>
      <w:r w:rsidRPr="00655AE9">
        <w:rPr>
          <w:rFonts w:ascii="Arial" w:hAnsi="Arial" w:cs="Arial"/>
          <w:b/>
          <w:caps/>
          <w:szCs w:val="20"/>
          <w:lang w:val="en-GB"/>
        </w:rPr>
        <w:t>Techni</w:t>
      </w:r>
      <w:r w:rsidR="00655F92" w:rsidRPr="00655AE9">
        <w:rPr>
          <w:rFonts w:ascii="Arial" w:hAnsi="Arial" w:cs="Arial"/>
          <w:b/>
          <w:caps/>
          <w:szCs w:val="20"/>
          <w:lang w:val="en-GB"/>
        </w:rPr>
        <w:t>cal features</w:t>
      </w:r>
    </w:p>
    <w:p w14:paraId="11F0B7FB" w14:textId="77777777" w:rsidR="00CB09B4" w:rsidRPr="00CB09B4" w:rsidRDefault="00655AE9" w:rsidP="00ED1D00">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655AE9">
        <w:rPr>
          <w:rFonts w:ascii="Arial" w:hAnsi="Arial" w:cs="Arial"/>
          <w:sz w:val="20"/>
          <w:szCs w:val="20"/>
          <w:lang w:val="en-GB"/>
        </w:rPr>
        <w:t xml:space="preserve">Weight compensation is achieved by maintenance- and wear-free counterweights integrated into both side frames. The main advantage of this design is that, in the event of a power failure, for example, the door can be opened quickly and easily (in an emergency) at any time. To do this, simply pull the standard pull rope. This releases the brake and the door opens automatically. </w:t>
      </w:r>
      <w:r w:rsidRPr="00CB09B4">
        <w:rPr>
          <w:rFonts w:ascii="Arial" w:hAnsi="Arial" w:cs="Arial"/>
          <w:sz w:val="20"/>
          <w:szCs w:val="20"/>
          <w:lang w:val="en-GB"/>
        </w:rPr>
        <w:t>Designs with torsion springs are not permitted.</w:t>
      </w:r>
    </w:p>
    <w:p w14:paraId="4A7D7319" w14:textId="77777777" w:rsidR="00CB09B4" w:rsidRPr="00CB09B4" w:rsidRDefault="00CB09B4" w:rsidP="00ED1D00">
      <w:pPr>
        <w:pStyle w:val="Listenabsatz"/>
        <w:autoSpaceDE w:val="0"/>
        <w:autoSpaceDN w:val="0"/>
        <w:adjustRightInd w:val="0"/>
        <w:spacing w:after="0"/>
        <w:ind w:left="284"/>
        <w:rPr>
          <w:rFonts w:ascii="Arial" w:hAnsi="Arial" w:cs="Arial"/>
          <w:sz w:val="20"/>
          <w:szCs w:val="20"/>
          <w:lang w:val="de-DE"/>
        </w:rPr>
      </w:pPr>
    </w:p>
    <w:p w14:paraId="2602D6B5" w14:textId="1530F341" w:rsidR="00865E05" w:rsidRPr="00CB09B4" w:rsidRDefault="00CB09B4" w:rsidP="00ED1D00">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CB09B4">
        <w:rPr>
          <w:rFonts w:ascii="Arial" w:hAnsi="Arial" w:cs="Arial"/>
          <w:sz w:val="20"/>
          <w:szCs w:val="20"/>
          <w:lang w:val="en-GB"/>
        </w:rPr>
        <w:t>Door leaf: made of 2 mm thick, transversally rigid polyester fabric, without viewing window, guided at the sides and wound onto a horizontally mounted shaft; possible curtain colours: red / orange / yellow / blue / grey-white. Curtains used must be free of silicone. In addition, the side curtain guides must be equipped with special wind protection buttons. Steel frames are sendzimir galvanised as standard. Frame covers must be hinged for quick inspection work.</w:t>
      </w:r>
    </w:p>
    <w:p w14:paraId="690A51D5" w14:textId="77777777" w:rsidR="00CB09B4" w:rsidRPr="00CB09B4" w:rsidRDefault="00CB09B4" w:rsidP="00ED1D00">
      <w:pPr>
        <w:pStyle w:val="Listenabsatz"/>
        <w:autoSpaceDE w:val="0"/>
        <w:autoSpaceDN w:val="0"/>
        <w:adjustRightInd w:val="0"/>
        <w:spacing w:after="0"/>
        <w:ind w:left="284"/>
        <w:rPr>
          <w:rFonts w:ascii="Arial" w:hAnsi="Arial" w:cs="Arial"/>
          <w:sz w:val="20"/>
          <w:szCs w:val="20"/>
          <w:lang w:val="en-GB"/>
        </w:rPr>
      </w:pPr>
    </w:p>
    <w:p w14:paraId="71E719C9" w14:textId="77777777" w:rsidR="00582DE7" w:rsidRDefault="00582DE7" w:rsidP="00ED1D00">
      <w:pPr>
        <w:pStyle w:val="Listenabsatz"/>
        <w:numPr>
          <w:ilvl w:val="0"/>
          <w:numId w:val="10"/>
        </w:numPr>
        <w:spacing w:after="240"/>
        <w:ind w:left="284" w:hanging="284"/>
        <w:contextualSpacing w:val="0"/>
        <w:rPr>
          <w:rFonts w:ascii="Arial" w:hAnsi="Arial" w:cs="Arial"/>
          <w:sz w:val="20"/>
          <w:szCs w:val="20"/>
          <w:lang w:val="de-DE"/>
        </w:rPr>
      </w:pPr>
      <w:r w:rsidRPr="00582DE7">
        <w:rPr>
          <w:rFonts w:ascii="Arial" w:hAnsi="Arial" w:cs="Arial"/>
          <w:sz w:val="20"/>
          <w:szCs w:val="20"/>
          <w:lang w:val="en-GB"/>
        </w:rPr>
        <w:t xml:space="preserve">The </w:t>
      </w:r>
      <w:r w:rsidRPr="000112FF">
        <w:rPr>
          <w:rFonts w:ascii="Arial" w:hAnsi="Arial" w:cs="Arial"/>
          <w:b/>
          <w:bCs/>
          <w:sz w:val="20"/>
          <w:szCs w:val="20"/>
          <w:lang w:val="en-GB"/>
        </w:rPr>
        <w:t>DOOR DRIVE</w:t>
      </w:r>
      <w:r w:rsidRPr="00582DE7">
        <w:rPr>
          <w:rFonts w:ascii="Arial" w:hAnsi="Arial" w:cs="Arial"/>
          <w:sz w:val="20"/>
          <w:szCs w:val="20"/>
          <w:lang w:val="en-GB"/>
        </w:rPr>
        <w:t xml:space="preserve"> is powered by a gear motor brake, which must be designed as a high-frequency motor. The door positions are continuously monitored by wear-free, inductive proximity switches, with the end positions being determined electronically. </w:t>
      </w:r>
      <w:r w:rsidRPr="00582DE7">
        <w:rPr>
          <w:rFonts w:ascii="Arial" w:hAnsi="Arial" w:cs="Arial"/>
          <w:sz w:val="20"/>
          <w:szCs w:val="20"/>
          <w:lang w:val="de-DE"/>
        </w:rPr>
        <w:t>Electromechanical limit switches are not permitted for this purpose.</w:t>
      </w:r>
    </w:p>
    <w:p w14:paraId="276B0A06" w14:textId="77777777" w:rsidR="00E87263" w:rsidRDefault="000112FF" w:rsidP="00ED1D00">
      <w:pPr>
        <w:pStyle w:val="Listenabsatz"/>
        <w:numPr>
          <w:ilvl w:val="0"/>
          <w:numId w:val="10"/>
        </w:numPr>
        <w:spacing w:after="240"/>
        <w:ind w:left="284" w:hanging="284"/>
        <w:contextualSpacing w:val="0"/>
        <w:rPr>
          <w:rFonts w:ascii="Arial" w:hAnsi="Arial" w:cs="Arial"/>
          <w:sz w:val="20"/>
          <w:szCs w:val="20"/>
          <w:lang w:val="en-GB"/>
        </w:rPr>
      </w:pPr>
      <w:r w:rsidRPr="00E87263">
        <w:rPr>
          <w:rFonts w:ascii="Arial" w:hAnsi="Arial" w:cs="Arial"/>
          <w:sz w:val="20"/>
          <w:szCs w:val="20"/>
          <w:lang w:val="en-GB"/>
        </w:rPr>
        <w:t>Opening speed up to</w:t>
      </w:r>
      <w:r w:rsidR="00E07C95" w:rsidRPr="00E87263">
        <w:rPr>
          <w:rFonts w:ascii="Arial" w:hAnsi="Arial" w:cs="Arial"/>
          <w:sz w:val="20"/>
          <w:szCs w:val="20"/>
          <w:lang w:val="en-GB"/>
        </w:rPr>
        <w:t xml:space="preserve"> </w:t>
      </w:r>
      <w:r w:rsidR="00BC7E3F" w:rsidRPr="00E87263">
        <w:rPr>
          <w:rFonts w:ascii="Arial" w:hAnsi="Arial" w:cs="Arial"/>
          <w:sz w:val="20"/>
          <w:szCs w:val="20"/>
          <w:lang w:val="en-GB"/>
        </w:rPr>
        <w:t>1</w:t>
      </w:r>
      <w:r w:rsidRPr="00E87263">
        <w:rPr>
          <w:rFonts w:ascii="Arial" w:hAnsi="Arial" w:cs="Arial"/>
          <w:sz w:val="20"/>
          <w:szCs w:val="20"/>
          <w:lang w:val="en-GB"/>
        </w:rPr>
        <w:t>.</w:t>
      </w:r>
      <w:r w:rsidR="00E07C95" w:rsidRPr="00E87263">
        <w:rPr>
          <w:rFonts w:ascii="Arial" w:hAnsi="Arial" w:cs="Arial"/>
          <w:sz w:val="20"/>
          <w:szCs w:val="20"/>
          <w:lang w:val="en-GB"/>
        </w:rPr>
        <w:t xml:space="preserve">5 m/s; </w:t>
      </w:r>
      <w:r w:rsidRPr="00E87263">
        <w:rPr>
          <w:rFonts w:ascii="Arial" w:hAnsi="Arial" w:cs="Arial"/>
          <w:sz w:val="20"/>
          <w:szCs w:val="20"/>
          <w:lang w:val="en-GB"/>
        </w:rPr>
        <w:t xml:space="preserve">closing speed up to </w:t>
      </w:r>
      <w:r w:rsidR="00BC7E3F" w:rsidRPr="00E87263">
        <w:rPr>
          <w:rFonts w:ascii="Arial" w:hAnsi="Arial" w:cs="Arial"/>
          <w:sz w:val="20"/>
          <w:szCs w:val="20"/>
          <w:lang w:val="en-GB"/>
        </w:rPr>
        <w:t>0</w:t>
      </w:r>
      <w:r w:rsidRPr="00E87263">
        <w:rPr>
          <w:rFonts w:ascii="Arial" w:hAnsi="Arial" w:cs="Arial"/>
          <w:sz w:val="20"/>
          <w:szCs w:val="20"/>
          <w:lang w:val="en-GB"/>
        </w:rPr>
        <w:t>.</w:t>
      </w:r>
      <w:r w:rsidR="00BC7E3F" w:rsidRPr="00E87263">
        <w:rPr>
          <w:rFonts w:ascii="Arial" w:hAnsi="Arial" w:cs="Arial"/>
          <w:sz w:val="20"/>
          <w:szCs w:val="20"/>
          <w:lang w:val="en-GB"/>
        </w:rPr>
        <w:t>75</w:t>
      </w:r>
      <w:r w:rsidR="00E07C95" w:rsidRPr="00E87263">
        <w:rPr>
          <w:rFonts w:ascii="Arial" w:hAnsi="Arial" w:cs="Arial"/>
          <w:sz w:val="20"/>
          <w:szCs w:val="20"/>
          <w:lang w:val="en-GB"/>
        </w:rPr>
        <w:t xml:space="preserve"> m/</w:t>
      </w:r>
      <w:r w:rsidR="00E87263">
        <w:rPr>
          <w:rFonts w:ascii="Arial" w:hAnsi="Arial" w:cs="Arial"/>
          <w:sz w:val="20"/>
          <w:szCs w:val="20"/>
          <w:lang w:val="en-GB"/>
        </w:rPr>
        <w:t>s</w:t>
      </w:r>
    </w:p>
    <w:p w14:paraId="470E94AB" w14:textId="4E4E2840" w:rsidR="00E87263" w:rsidRPr="00E87263" w:rsidRDefault="00E87263" w:rsidP="00ED1D00">
      <w:pPr>
        <w:pStyle w:val="Listenabsatz"/>
        <w:numPr>
          <w:ilvl w:val="0"/>
          <w:numId w:val="10"/>
        </w:numPr>
        <w:spacing w:after="240"/>
        <w:ind w:left="284" w:hanging="284"/>
        <w:contextualSpacing w:val="0"/>
        <w:rPr>
          <w:rFonts w:ascii="Arial" w:hAnsi="Arial" w:cs="Arial"/>
          <w:sz w:val="20"/>
          <w:szCs w:val="20"/>
          <w:lang w:val="en-GB"/>
        </w:rPr>
      </w:pPr>
      <w:r w:rsidRPr="00E87263">
        <w:rPr>
          <w:rFonts w:ascii="Arial" w:hAnsi="Arial" w:cs="Arial"/>
          <w:sz w:val="20"/>
          <w:szCs w:val="20"/>
          <w:lang w:val="en-GB"/>
        </w:rPr>
        <w:t xml:space="preserve">The </w:t>
      </w:r>
      <w:r w:rsidRPr="00E87263">
        <w:rPr>
          <w:rFonts w:ascii="Arial" w:hAnsi="Arial" w:cs="Arial"/>
          <w:b/>
          <w:bCs/>
          <w:sz w:val="20"/>
          <w:szCs w:val="20"/>
          <w:lang w:val="en-GB"/>
        </w:rPr>
        <w:t>MICROPROCESSOR CONTROL</w:t>
      </w:r>
      <w:r w:rsidRPr="00E87263">
        <w:rPr>
          <w:rFonts w:ascii="Arial" w:hAnsi="Arial" w:cs="Arial"/>
          <w:sz w:val="20"/>
          <w:szCs w:val="20"/>
          <w:lang w:val="en-GB"/>
        </w:rPr>
        <w:t xml:space="preserve"> is installed together with the integrated frequency converter in a separate plastic control cabinet, protection class IP 65. Connection to 230V/50 Hz power supply provided by the customer.</w:t>
      </w:r>
    </w:p>
    <w:p w14:paraId="2BC6DC20" w14:textId="01600F88" w:rsidR="00E07C95" w:rsidRPr="00E87263" w:rsidRDefault="00E87263" w:rsidP="00BA5F0F">
      <w:pPr>
        <w:rPr>
          <w:rFonts w:ascii="Arial" w:hAnsi="Arial" w:cs="Arial"/>
          <w:caps/>
          <w:sz w:val="20"/>
          <w:szCs w:val="20"/>
          <w:lang w:val="en-GB"/>
        </w:rPr>
      </w:pPr>
      <w:r>
        <w:rPr>
          <w:rFonts w:ascii="Arial" w:hAnsi="Arial" w:cs="Arial"/>
          <w:b/>
          <w:caps/>
          <w:szCs w:val="20"/>
          <w:lang w:val="en-GB"/>
        </w:rPr>
        <w:t>Performance Values (depending on Equipment)</w:t>
      </w:r>
    </w:p>
    <w:p w14:paraId="06F78601" w14:textId="6548C0AD" w:rsidR="00E07C95" w:rsidRPr="00ED1D00" w:rsidRDefault="00ED1D00" w:rsidP="00E07C95">
      <w:pPr>
        <w:pStyle w:val="Listenabsatz"/>
        <w:numPr>
          <w:ilvl w:val="0"/>
          <w:numId w:val="11"/>
        </w:numPr>
        <w:spacing w:after="240"/>
        <w:ind w:left="357" w:hanging="357"/>
        <w:contextualSpacing w:val="0"/>
        <w:rPr>
          <w:rFonts w:ascii="Arial" w:hAnsi="Arial" w:cs="Arial"/>
          <w:sz w:val="20"/>
          <w:szCs w:val="20"/>
          <w:lang w:val="en-GB"/>
        </w:rPr>
      </w:pPr>
      <w:r w:rsidRPr="00ED1D00">
        <w:rPr>
          <w:rFonts w:ascii="Arial" w:hAnsi="Arial" w:cs="Arial"/>
          <w:sz w:val="20"/>
          <w:szCs w:val="20"/>
          <w:lang w:val="en-GB"/>
        </w:rPr>
        <w:t>Resistance to wind load</w:t>
      </w:r>
      <w:r w:rsidR="00E07C95" w:rsidRPr="00ED1D00">
        <w:rPr>
          <w:rFonts w:ascii="Arial" w:hAnsi="Arial" w:cs="Arial"/>
          <w:sz w:val="20"/>
          <w:szCs w:val="20"/>
          <w:lang w:val="en-GB"/>
        </w:rPr>
        <w:t xml:space="preserve">: DIN EN 12424, </w:t>
      </w:r>
      <w:r w:rsidRPr="00ED1D00">
        <w:rPr>
          <w:rFonts w:ascii="Arial" w:hAnsi="Arial" w:cs="Arial"/>
          <w:sz w:val="20"/>
          <w:szCs w:val="20"/>
          <w:lang w:val="en-GB"/>
        </w:rPr>
        <w:t>Class</w:t>
      </w:r>
      <w:r w:rsidR="00E07C95" w:rsidRPr="00ED1D00">
        <w:rPr>
          <w:rFonts w:ascii="Arial" w:hAnsi="Arial" w:cs="Arial"/>
          <w:sz w:val="20"/>
          <w:szCs w:val="20"/>
          <w:lang w:val="en-GB"/>
        </w:rPr>
        <w:t xml:space="preserve"> </w:t>
      </w:r>
      <w:r w:rsidR="00AD4190" w:rsidRPr="00ED1D00">
        <w:rPr>
          <w:rFonts w:ascii="Arial" w:hAnsi="Arial" w:cs="Arial"/>
          <w:sz w:val="20"/>
          <w:szCs w:val="20"/>
          <w:lang w:val="en-GB"/>
        </w:rPr>
        <w:t>1</w:t>
      </w:r>
    </w:p>
    <w:p w14:paraId="60DC87B0" w14:textId="6DF5DD50"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Wa</w:t>
      </w:r>
      <w:r w:rsidR="00955F9D">
        <w:rPr>
          <w:rFonts w:ascii="Arial" w:hAnsi="Arial" w:cs="Arial"/>
          <w:sz w:val="20"/>
          <w:szCs w:val="20"/>
          <w:lang w:val="de-DE"/>
        </w:rPr>
        <w:t>tertightness</w:t>
      </w:r>
      <w:r w:rsidRPr="007E5CD5">
        <w:rPr>
          <w:rFonts w:ascii="Arial" w:hAnsi="Arial" w:cs="Arial"/>
          <w:sz w:val="20"/>
          <w:szCs w:val="20"/>
          <w:lang w:val="de-DE"/>
        </w:rPr>
        <w:t xml:space="preserve">: DIN EN 12425, </w:t>
      </w:r>
      <w:r w:rsidR="00ED1D00">
        <w:rPr>
          <w:rFonts w:ascii="Arial" w:hAnsi="Arial" w:cs="Arial"/>
          <w:sz w:val="20"/>
          <w:szCs w:val="20"/>
          <w:lang w:val="de-DE"/>
        </w:rPr>
        <w:t>Class</w:t>
      </w:r>
      <w:r w:rsidRPr="007E5CD5">
        <w:rPr>
          <w:rFonts w:ascii="Arial" w:hAnsi="Arial" w:cs="Arial"/>
          <w:sz w:val="20"/>
          <w:szCs w:val="20"/>
          <w:lang w:val="de-DE"/>
        </w:rPr>
        <w:t xml:space="preserve"> </w:t>
      </w:r>
      <w:r w:rsidR="00AD4190">
        <w:rPr>
          <w:rFonts w:ascii="Arial" w:hAnsi="Arial" w:cs="Arial"/>
          <w:sz w:val="20"/>
          <w:szCs w:val="20"/>
          <w:lang w:val="de-DE"/>
        </w:rPr>
        <w:t>0</w:t>
      </w:r>
    </w:p>
    <w:p w14:paraId="074E550A" w14:textId="69D4A83A" w:rsidR="00E07C95" w:rsidRPr="00955F9D" w:rsidRDefault="00955F9D" w:rsidP="00E07C95">
      <w:pPr>
        <w:pStyle w:val="Listenabsatz"/>
        <w:numPr>
          <w:ilvl w:val="0"/>
          <w:numId w:val="11"/>
        </w:numPr>
        <w:spacing w:after="240"/>
        <w:ind w:left="357" w:hanging="357"/>
        <w:contextualSpacing w:val="0"/>
        <w:rPr>
          <w:rFonts w:ascii="Arial" w:hAnsi="Arial" w:cs="Arial"/>
          <w:sz w:val="20"/>
          <w:szCs w:val="20"/>
          <w:lang w:val="en-GB"/>
        </w:rPr>
      </w:pPr>
      <w:r w:rsidRPr="00955F9D">
        <w:rPr>
          <w:rFonts w:ascii="Arial" w:hAnsi="Arial" w:cs="Arial"/>
          <w:sz w:val="20"/>
          <w:szCs w:val="20"/>
          <w:lang w:val="en-GB"/>
        </w:rPr>
        <w:t>Air permeability</w:t>
      </w:r>
      <w:r w:rsidR="00E07C95" w:rsidRPr="00955F9D">
        <w:rPr>
          <w:rFonts w:ascii="Arial" w:hAnsi="Arial" w:cs="Arial"/>
          <w:sz w:val="20"/>
          <w:szCs w:val="20"/>
          <w:lang w:val="en-GB"/>
        </w:rPr>
        <w:t xml:space="preserve">: DIN EN 12426, </w:t>
      </w:r>
      <w:r w:rsidR="00ED1D00" w:rsidRPr="00955F9D">
        <w:rPr>
          <w:rFonts w:ascii="Arial" w:hAnsi="Arial" w:cs="Arial"/>
          <w:sz w:val="20"/>
          <w:szCs w:val="20"/>
          <w:lang w:val="en-GB"/>
        </w:rPr>
        <w:t>Class</w:t>
      </w:r>
      <w:r w:rsidR="00E07C95" w:rsidRPr="00955F9D">
        <w:rPr>
          <w:rFonts w:ascii="Arial" w:hAnsi="Arial" w:cs="Arial"/>
          <w:sz w:val="20"/>
          <w:szCs w:val="20"/>
          <w:lang w:val="en-GB"/>
        </w:rPr>
        <w:t xml:space="preserve"> </w:t>
      </w:r>
      <w:r w:rsidR="00AD4190" w:rsidRPr="00955F9D">
        <w:rPr>
          <w:rFonts w:ascii="Arial" w:hAnsi="Arial" w:cs="Arial"/>
          <w:sz w:val="20"/>
          <w:szCs w:val="20"/>
          <w:lang w:val="en-GB"/>
        </w:rPr>
        <w:t>1</w:t>
      </w:r>
    </w:p>
    <w:p w14:paraId="63211BE6" w14:textId="7B7F6002" w:rsidR="00E07C95" w:rsidRPr="008F084D" w:rsidRDefault="00E07C95" w:rsidP="00E07C95">
      <w:pPr>
        <w:pStyle w:val="Listenabsatz"/>
        <w:numPr>
          <w:ilvl w:val="0"/>
          <w:numId w:val="11"/>
        </w:numPr>
        <w:spacing w:after="240"/>
        <w:ind w:left="357" w:hanging="357"/>
        <w:contextualSpacing w:val="0"/>
        <w:rPr>
          <w:rFonts w:ascii="Arial" w:hAnsi="Arial" w:cs="Arial"/>
          <w:sz w:val="20"/>
          <w:szCs w:val="20"/>
          <w:lang w:val="en-GB"/>
        </w:rPr>
      </w:pPr>
      <w:r w:rsidRPr="008F084D">
        <w:rPr>
          <w:rFonts w:ascii="Arial" w:hAnsi="Arial" w:cs="Arial"/>
          <w:sz w:val="20"/>
          <w:szCs w:val="20"/>
          <w:lang w:val="en-GB"/>
        </w:rPr>
        <w:t>S</w:t>
      </w:r>
      <w:r w:rsidR="008F084D" w:rsidRPr="008F084D">
        <w:rPr>
          <w:rFonts w:ascii="Arial" w:hAnsi="Arial" w:cs="Arial"/>
          <w:sz w:val="20"/>
          <w:szCs w:val="20"/>
          <w:lang w:val="en-GB"/>
        </w:rPr>
        <w:t>ound insulation</w:t>
      </w:r>
      <w:r w:rsidRPr="008F084D">
        <w:rPr>
          <w:rFonts w:ascii="Arial" w:hAnsi="Arial" w:cs="Arial"/>
          <w:sz w:val="20"/>
          <w:szCs w:val="20"/>
          <w:lang w:val="en-GB"/>
        </w:rPr>
        <w:t>: DIN EN ISO 717-1,</w:t>
      </w:r>
      <w:r w:rsidR="00AD4190" w:rsidRPr="008F084D">
        <w:rPr>
          <w:rFonts w:ascii="Arial" w:hAnsi="Arial" w:cs="Arial"/>
          <w:sz w:val="20"/>
          <w:szCs w:val="20"/>
          <w:lang w:val="en-GB"/>
        </w:rPr>
        <w:t xml:space="preserve"> 11</w:t>
      </w:r>
      <w:r w:rsidRPr="008F084D">
        <w:rPr>
          <w:rFonts w:ascii="Arial" w:hAnsi="Arial" w:cs="Arial"/>
          <w:sz w:val="20"/>
          <w:szCs w:val="20"/>
          <w:lang w:val="en-GB"/>
        </w:rPr>
        <w:t xml:space="preserve"> dB(A)</w:t>
      </w:r>
    </w:p>
    <w:p w14:paraId="08383A66" w14:textId="27308818" w:rsidR="00E07C95" w:rsidRPr="007E5CD5" w:rsidRDefault="008F084D" w:rsidP="00E07C95">
      <w:pPr>
        <w:pStyle w:val="Listenabsatz"/>
        <w:numPr>
          <w:ilvl w:val="0"/>
          <w:numId w:val="11"/>
        </w:numPr>
        <w:spacing w:after="240"/>
        <w:ind w:left="357" w:hanging="357"/>
        <w:contextualSpacing w:val="0"/>
        <w:rPr>
          <w:rFonts w:ascii="Arial" w:hAnsi="Arial" w:cs="Arial"/>
          <w:sz w:val="20"/>
          <w:szCs w:val="20"/>
          <w:lang w:val="de-DE"/>
        </w:rPr>
      </w:pPr>
      <w:r>
        <w:rPr>
          <w:rFonts w:ascii="Arial" w:hAnsi="Arial" w:cs="Arial"/>
          <w:sz w:val="20"/>
          <w:szCs w:val="20"/>
          <w:lang w:val="de-DE"/>
        </w:rPr>
        <w:t>Thermal insulation</w:t>
      </w:r>
      <w:r w:rsidR="00E07C95" w:rsidRPr="007E5CD5">
        <w:rPr>
          <w:rFonts w:ascii="Arial" w:hAnsi="Arial" w:cs="Arial"/>
          <w:sz w:val="20"/>
          <w:szCs w:val="20"/>
          <w:lang w:val="de-DE"/>
        </w:rPr>
        <w:t xml:space="preserve">: DIN EN 12428, </w:t>
      </w:r>
      <w:r w:rsidR="00AD4190">
        <w:rPr>
          <w:rFonts w:ascii="Arial" w:hAnsi="Arial" w:cs="Arial"/>
          <w:sz w:val="20"/>
          <w:szCs w:val="20"/>
          <w:lang w:val="de-DE"/>
        </w:rPr>
        <w:t>npd</w:t>
      </w:r>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5EF94709" w:rsidR="00E07C95" w:rsidRPr="00DB4A41" w:rsidRDefault="00DB4A41" w:rsidP="00E07C95">
      <w:pPr>
        <w:rPr>
          <w:rFonts w:ascii="Arial" w:hAnsi="Arial" w:cs="Arial"/>
          <w:caps/>
          <w:lang w:val="en-GB"/>
        </w:rPr>
      </w:pPr>
      <w:r w:rsidRPr="00DB4A41">
        <w:rPr>
          <w:rFonts w:ascii="Arial" w:hAnsi="Arial" w:cs="Arial"/>
          <w:b/>
          <w:caps/>
          <w:sz w:val="24"/>
          <w:lang w:val="en-GB"/>
        </w:rPr>
        <w:lastRenderedPageBreak/>
        <w:t>dimensions of the clear o</w:t>
      </w:r>
      <w:r>
        <w:rPr>
          <w:rFonts w:ascii="Arial" w:hAnsi="Arial" w:cs="Arial"/>
          <w:b/>
          <w:caps/>
          <w:sz w:val="24"/>
          <w:lang w:val="en-GB"/>
        </w:rPr>
        <w:t>pening</w:t>
      </w:r>
    </w:p>
    <w:p w14:paraId="40447BEF" w14:textId="230A1BCD" w:rsidR="00E07C95" w:rsidRPr="000A6047" w:rsidRDefault="00DB4A41" w:rsidP="00E07C95">
      <w:pPr>
        <w:rPr>
          <w:rFonts w:ascii="Arial" w:hAnsi="Arial" w:cs="Arial"/>
          <w:lang w:val="de-DE"/>
        </w:rPr>
      </w:pPr>
      <w:r>
        <w:rPr>
          <w:rFonts w:ascii="Arial" w:hAnsi="Arial" w:cs="Arial"/>
          <w:lang w:val="de-DE"/>
        </w:rPr>
        <w:t>Width</w:t>
      </w:r>
      <w:r w:rsidR="00E07C95" w:rsidRPr="000A6047">
        <w:rPr>
          <w:rFonts w:ascii="Arial" w:hAnsi="Arial" w:cs="Arial"/>
          <w:lang w:val="de-DE"/>
        </w:rPr>
        <w:t xml:space="preserve"> = ............... mm</w:t>
      </w:r>
    </w:p>
    <w:p w14:paraId="1E535133" w14:textId="036DCF1D" w:rsidR="00E07C95" w:rsidRPr="000A6047" w:rsidRDefault="00E07C95" w:rsidP="00E07C95">
      <w:pPr>
        <w:rPr>
          <w:rFonts w:ascii="Arial" w:hAnsi="Arial" w:cs="Arial"/>
          <w:lang w:val="de-DE"/>
        </w:rPr>
      </w:pPr>
      <w:r w:rsidRPr="000A6047">
        <w:rPr>
          <w:rFonts w:ascii="Arial" w:hAnsi="Arial" w:cs="Arial"/>
          <w:lang w:val="de-DE"/>
        </w:rPr>
        <w:t>H</w:t>
      </w:r>
      <w:r w:rsidR="00DB4A41">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41617" w14:textId="77777777" w:rsidR="000121F8" w:rsidRDefault="000121F8" w:rsidP="00E07C95">
      <w:pPr>
        <w:spacing w:after="0" w:line="240" w:lineRule="auto"/>
      </w:pPr>
      <w:r>
        <w:separator/>
      </w:r>
    </w:p>
  </w:endnote>
  <w:endnote w:type="continuationSeparator" w:id="0">
    <w:p w14:paraId="5EF024A0" w14:textId="77777777" w:rsidR="000121F8" w:rsidRDefault="000121F8"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302061CC" w:rsidR="00283AE2" w:rsidRDefault="00DB4A41"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16426A2A"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r w:rsidR="00DB4A41">
      <w:rPr>
        <w:rFonts w:ascii="Arial" w:hAnsi="Arial" w:cs="Arial"/>
        <w:sz w:val="20"/>
        <w:szCs w:val="20"/>
        <w:lang w:val="de-DE"/>
      </w:rPr>
      <w:t>Subject to technical changes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FC3EA" w14:textId="77777777" w:rsidR="000121F8" w:rsidRDefault="000121F8" w:rsidP="00E07C95">
      <w:pPr>
        <w:spacing w:after="0" w:line="240" w:lineRule="auto"/>
      </w:pPr>
      <w:r>
        <w:separator/>
      </w:r>
    </w:p>
  </w:footnote>
  <w:footnote w:type="continuationSeparator" w:id="0">
    <w:p w14:paraId="56C5EEE7" w14:textId="77777777" w:rsidR="000121F8" w:rsidRDefault="000121F8"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5B40FA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9D66D0C"/>
    <w:multiLevelType w:val="hybridMultilevel"/>
    <w:tmpl w:val="4F8C2E4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C52295"/>
    <w:multiLevelType w:val="hybridMultilevel"/>
    <w:tmpl w:val="44FE554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97476858">
    <w:abstractNumId w:val="11"/>
  </w:num>
  <w:num w:numId="13" w16cid:durableId="19456497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12FF"/>
    <w:rsid w:val="000121F8"/>
    <w:rsid w:val="00034616"/>
    <w:rsid w:val="0006063C"/>
    <w:rsid w:val="000E7F20"/>
    <w:rsid w:val="0015074B"/>
    <w:rsid w:val="00180CD8"/>
    <w:rsid w:val="001813DB"/>
    <w:rsid w:val="002442ED"/>
    <w:rsid w:val="00283AE2"/>
    <w:rsid w:val="0029639D"/>
    <w:rsid w:val="00326F90"/>
    <w:rsid w:val="00327523"/>
    <w:rsid w:val="00453FC8"/>
    <w:rsid w:val="00512667"/>
    <w:rsid w:val="00582DE7"/>
    <w:rsid w:val="0064506C"/>
    <w:rsid w:val="00655AE9"/>
    <w:rsid w:val="00655F92"/>
    <w:rsid w:val="00683A9C"/>
    <w:rsid w:val="006C3CDC"/>
    <w:rsid w:val="007A0B54"/>
    <w:rsid w:val="008529A7"/>
    <w:rsid w:val="00865E05"/>
    <w:rsid w:val="008B29AA"/>
    <w:rsid w:val="008F084D"/>
    <w:rsid w:val="00955F9D"/>
    <w:rsid w:val="009B3461"/>
    <w:rsid w:val="00A2731E"/>
    <w:rsid w:val="00AA1D8D"/>
    <w:rsid w:val="00AD4190"/>
    <w:rsid w:val="00B47730"/>
    <w:rsid w:val="00BA5F0F"/>
    <w:rsid w:val="00BC7E3F"/>
    <w:rsid w:val="00C2129A"/>
    <w:rsid w:val="00C27B97"/>
    <w:rsid w:val="00C66A4F"/>
    <w:rsid w:val="00CB0664"/>
    <w:rsid w:val="00CB09B4"/>
    <w:rsid w:val="00CB15BC"/>
    <w:rsid w:val="00DB4A41"/>
    <w:rsid w:val="00E07C95"/>
    <w:rsid w:val="00E34B5D"/>
    <w:rsid w:val="00E401D9"/>
    <w:rsid w:val="00E87263"/>
    <w:rsid w:val="00ED1D00"/>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340</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SRT-S ECO (302)</TermName>
          <TermId xmlns="http://schemas.microsoft.com/office/infopath/2007/PartnerControls">d1ade6f4-b38d-4334-8b51-bb6ed8318ec0</TermId>
        </TermInfo>
      </Terms>
    </ic30b02f2e4442e282db724ab73aab5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1E9B3BFB-2835-442C-B3CA-321775E24D94}"/>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1744</Characters>
  <Application>Microsoft Office Word</Application>
  <DocSecurity>0</DocSecurity>
  <Lines>14</Lines>
  <Paragraphs>4</Paragraphs>
  <ScaleCrop>false</ScaleCrop>
  <Manager/>
  <Company/>
  <LinksUpToDate>false</LinksUpToDate>
  <CharactersWithSpaces>2016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27</cp:revision>
  <dcterms:created xsi:type="dcterms:W3CDTF">2025-07-16T09:14:00Z</dcterms:created>
  <dcterms:modified xsi:type="dcterms:W3CDTF">2025-08-12T08:52:00Z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340;#SRT-S ECO (302)|d1ade6f4-b38d-4334-8b51-bb6ed8318ec0</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340;#SRT-S ECO (302)|d1ade6f4-b38d-4334-8b51-bb6ed8318ec0</vt:lpwstr>
  </property>
</Properties>
</file>