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4D2B35E3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A2731E">
        <w:rPr>
          <w:rFonts w:ascii="Arial" w:hAnsi="Arial" w:cs="Arial"/>
          <w:b/>
          <w:bCs/>
          <w:sz w:val="28"/>
          <w:szCs w:val="28"/>
          <w:lang w:val="de-DE"/>
        </w:rPr>
        <w:t>-ROLL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A2731E" w:rsidRPr="000E7F20">
        <w:rPr>
          <w:rFonts w:ascii="Arial" w:hAnsi="Arial" w:cs="Arial"/>
          <w:b/>
          <w:bCs/>
          <w:sz w:val="28"/>
          <w:szCs w:val="28"/>
          <w:lang w:val="de-DE"/>
        </w:rPr>
        <w:t>EFA-SRT</w:t>
      </w:r>
      <w:r w:rsidR="00A2731E" w:rsidRPr="000E7F20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="00A2731E" w:rsidRPr="000E7F20">
        <w:rPr>
          <w:rFonts w:ascii="Arial" w:hAnsi="Arial" w:cs="Arial"/>
          <w:b/>
          <w:bCs/>
          <w:sz w:val="28"/>
          <w:szCs w:val="28"/>
          <w:lang w:val="de-DE"/>
        </w:rPr>
        <w:t>-S ECO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7DC50C08" w14:textId="09A731B9" w:rsidR="00C27B97" w:rsidRPr="008B29AA" w:rsidRDefault="00C27B97" w:rsidP="00C27B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  <w:r w:rsidRPr="008B29AA">
        <w:rPr>
          <w:rFonts w:ascii="Arial" w:hAnsi="Arial" w:cs="Arial"/>
          <w:b/>
          <w:bCs/>
          <w:sz w:val="20"/>
          <w:szCs w:val="20"/>
          <w:lang w:val="de-DE"/>
        </w:rPr>
        <w:t>Schnelllauf-Rolltor Typ „EFA-SRT</w:t>
      </w:r>
      <w:r w:rsidRPr="008B29AA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8B29AA">
        <w:rPr>
          <w:rFonts w:ascii="Arial" w:hAnsi="Arial" w:cs="Arial"/>
          <w:b/>
          <w:bCs/>
          <w:sz w:val="20"/>
          <w:szCs w:val="20"/>
          <w:lang w:val="de-DE"/>
        </w:rPr>
        <w:t>-S ECO“</w:t>
      </w:r>
      <w:r w:rsidRPr="008B29AA">
        <w:rPr>
          <w:rFonts w:ascii="Arial" w:hAnsi="Arial" w:cs="Arial"/>
          <w:sz w:val="20"/>
          <w:szCs w:val="20"/>
          <w:lang w:val="de-DE"/>
        </w:rPr>
        <w:t>, mit elektro-mechanischem Hochleistungs-Torantrieb für den nicht windbelasteten Inneneinsatz.</w:t>
      </w:r>
    </w:p>
    <w:p w14:paraId="0A28AD92" w14:textId="77777777" w:rsidR="00C27B97" w:rsidRDefault="00C27B97" w:rsidP="00C27B97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de-DE"/>
        </w:rPr>
      </w:pPr>
    </w:p>
    <w:p w14:paraId="3C9B70CD" w14:textId="51EA90F5" w:rsidR="00E07C95" w:rsidRDefault="00E07C95" w:rsidP="00C27B97">
      <w:pPr>
        <w:rPr>
          <w:rFonts w:ascii="Arial" w:hAnsi="Arial" w:cs="Arial"/>
          <w:b/>
          <w:caps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76F61EFC" w14:textId="2151CA70" w:rsidR="00C2129A" w:rsidRDefault="00865E05" w:rsidP="00B049FE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865E05">
        <w:rPr>
          <w:rFonts w:ascii="Arial" w:hAnsi="Arial" w:cs="Arial"/>
          <w:sz w:val="20"/>
          <w:szCs w:val="20"/>
          <w:lang w:val="de-DE"/>
        </w:rPr>
        <w:t>Der Gewichtsausgleich erfolgt durch wartungs- und verschleißfreie Gegengewichte, die in den beiden Seitenzargen integriert sind. Der wesentliche Vorteil dieser Konstruktion besteht darin, dass z.B. im Falle eines Stromausfalles ein schnelles und einfaches (Not-) Öffnen des Tores jederzeit möglich ist. Hierzu wird lediglich das serienmäßige Zugseil betätigt. Dadurch wird die Bremse gelöst und das Tor öffnet sich selbsttätig. Konstruktionen mit Torsionsfedern sind nicht zulässig</w:t>
      </w:r>
      <w:r w:rsidR="00260E02">
        <w:rPr>
          <w:rFonts w:ascii="Arial" w:hAnsi="Arial" w:cs="Arial"/>
          <w:sz w:val="20"/>
          <w:szCs w:val="20"/>
          <w:lang w:val="de-DE"/>
        </w:rPr>
        <w:t>.</w:t>
      </w:r>
    </w:p>
    <w:p w14:paraId="02EA3CC2" w14:textId="77777777" w:rsidR="00C2129A" w:rsidRDefault="00C2129A" w:rsidP="00B049FE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47808D89" w14:textId="0C275512" w:rsidR="00180CD8" w:rsidRPr="00865E05" w:rsidRDefault="00865E05" w:rsidP="00B049FE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865E05">
        <w:rPr>
          <w:rFonts w:ascii="Arial" w:hAnsi="Arial" w:cs="Arial"/>
          <w:sz w:val="20"/>
          <w:szCs w:val="20"/>
          <w:lang w:val="de-DE"/>
        </w:rPr>
        <w:t>Torblatt</w:t>
      </w:r>
      <w:r w:rsidR="00C2129A">
        <w:rPr>
          <w:rFonts w:ascii="Arial" w:hAnsi="Arial" w:cs="Arial"/>
          <w:sz w:val="20"/>
          <w:szCs w:val="20"/>
          <w:lang w:val="de-DE"/>
        </w:rPr>
        <w:t xml:space="preserve">: </w:t>
      </w:r>
      <w:r w:rsidR="00E34B5D">
        <w:rPr>
          <w:rFonts w:ascii="Arial" w:hAnsi="Arial" w:cs="Arial"/>
          <w:sz w:val="20"/>
          <w:szCs w:val="20"/>
          <w:lang w:val="de-DE"/>
        </w:rPr>
        <w:t xml:space="preserve">aus </w:t>
      </w:r>
      <w:r w:rsidRPr="00865E05">
        <w:rPr>
          <w:rFonts w:ascii="Arial" w:hAnsi="Arial" w:cs="Arial"/>
          <w:sz w:val="20"/>
          <w:szCs w:val="20"/>
          <w:lang w:val="de-DE"/>
        </w:rPr>
        <w:t xml:space="preserve">2 mm starkem, quersteifem Polyestergewebe, ohne Sichtfenster, seitlich geführt und auf horizontal gelagerte Welle gewickelt; Mögliche </w:t>
      </w:r>
      <w:proofErr w:type="spellStart"/>
      <w:r w:rsidRPr="00865E05">
        <w:rPr>
          <w:rFonts w:ascii="Arial" w:hAnsi="Arial" w:cs="Arial"/>
          <w:sz w:val="20"/>
          <w:szCs w:val="20"/>
          <w:lang w:val="de-DE"/>
        </w:rPr>
        <w:t>Behangfarben</w:t>
      </w:r>
      <w:proofErr w:type="spellEnd"/>
      <w:r w:rsidRPr="00865E05">
        <w:rPr>
          <w:rFonts w:ascii="Arial" w:hAnsi="Arial" w:cs="Arial"/>
          <w:sz w:val="20"/>
          <w:szCs w:val="20"/>
          <w:lang w:val="de-DE"/>
        </w:rPr>
        <w:t xml:space="preserve">: rot / orange / gelb / blau / grau-weiß. Eingesetzte Behänge müssen frei von Silicon sein. Zusätzlich sind die seitlichen </w:t>
      </w:r>
      <w:proofErr w:type="spellStart"/>
      <w:r w:rsidRPr="00865E05">
        <w:rPr>
          <w:rFonts w:ascii="Arial" w:hAnsi="Arial" w:cs="Arial"/>
          <w:sz w:val="20"/>
          <w:szCs w:val="20"/>
          <w:lang w:val="de-DE"/>
        </w:rPr>
        <w:t>Behangführungen</w:t>
      </w:r>
      <w:proofErr w:type="spellEnd"/>
      <w:r w:rsidRPr="00865E05">
        <w:rPr>
          <w:rFonts w:ascii="Arial" w:hAnsi="Arial" w:cs="Arial"/>
          <w:sz w:val="20"/>
          <w:szCs w:val="20"/>
          <w:lang w:val="de-DE"/>
        </w:rPr>
        <w:t xml:space="preserve"> mit speziellen Windsicherungsknöpfen auszubilden. Stahlzargen Konstruktion serienmäßig </w:t>
      </w:r>
      <w:proofErr w:type="spellStart"/>
      <w:r w:rsidRPr="00865E05">
        <w:rPr>
          <w:rFonts w:ascii="Arial" w:hAnsi="Arial" w:cs="Arial"/>
          <w:sz w:val="20"/>
          <w:szCs w:val="20"/>
          <w:lang w:val="de-DE"/>
        </w:rPr>
        <w:t>sendzimir</w:t>
      </w:r>
      <w:proofErr w:type="spellEnd"/>
      <w:r w:rsidRPr="00865E05">
        <w:rPr>
          <w:rFonts w:ascii="Arial" w:hAnsi="Arial" w:cs="Arial"/>
          <w:sz w:val="20"/>
          <w:szCs w:val="20"/>
          <w:lang w:val="de-DE"/>
        </w:rPr>
        <w:t xml:space="preserve">-verzinkt. </w:t>
      </w:r>
      <w:proofErr w:type="spellStart"/>
      <w:r w:rsidRPr="00865E05">
        <w:rPr>
          <w:rFonts w:ascii="Arial" w:hAnsi="Arial" w:cs="Arial"/>
          <w:sz w:val="20"/>
          <w:szCs w:val="20"/>
          <w:lang w:val="de-DE"/>
        </w:rPr>
        <w:t>Zargendeckel</w:t>
      </w:r>
      <w:proofErr w:type="spellEnd"/>
      <w:r w:rsidRPr="00865E05">
        <w:rPr>
          <w:rFonts w:ascii="Arial" w:hAnsi="Arial" w:cs="Arial"/>
          <w:sz w:val="20"/>
          <w:szCs w:val="20"/>
          <w:lang w:val="de-DE"/>
        </w:rPr>
        <w:t xml:space="preserve"> sind für schnelle Revisionsarbeiten schwenkbar auszuführen.</w:t>
      </w:r>
    </w:p>
    <w:p w14:paraId="2602D6B5" w14:textId="77777777" w:rsidR="00865E05" w:rsidRPr="00865E05" w:rsidRDefault="00865E05" w:rsidP="00B049FE">
      <w:pPr>
        <w:pStyle w:val="Listenabsatz"/>
        <w:autoSpaceDE w:val="0"/>
        <w:autoSpaceDN w:val="0"/>
        <w:adjustRightInd w:val="0"/>
        <w:spacing w:after="0"/>
        <w:ind w:left="284"/>
        <w:rPr>
          <w:rFonts w:ascii="Arial" w:hAnsi="Arial" w:cs="Arial"/>
          <w:sz w:val="20"/>
          <w:szCs w:val="20"/>
          <w:lang w:val="de-DE"/>
        </w:rPr>
      </w:pPr>
    </w:p>
    <w:p w14:paraId="1503C3F1" w14:textId="30D6B776" w:rsidR="00E07C95" w:rsidRPr="00865E05" w:rsidRDefault="00180CD8" w:rsidP="00B049FE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865E05">
        <w:rPr>
          <w:rFonts w:ascii="Arial" w:hAnsi="Arial" w:cs="Arial"/>
          <w:sz w:val="20"/>
          <w:szCs w:val="20"/>
          <w:lang w:val="de-DE"/>
        </w:rPr>
        <w:t xml:space="preserve">Der </w:t>
      </w:r>
      <w:r w:rsidRPr="00865E05">
        <w:rPr>
          <w:rFonts w:ascii="Arial" w:hAnsi="Arial" w:cs="Arial"/>
          <w:b/>
          <w:bCs/>
          <w:sz w:val="20"/>
          <w:szCs w:val="20"/>
          <w:lang w:val="de-DE"/>
        </w:rPr>
        <w:t xml:space="preserve">TORANTRIEB </w:t>
      </w:r>
      <w:r w:rsidRPr="00865E05">
        <w:rPr>
          <w:rFonts w:ascii="Arial" w:hAnsi="Arial" w:cs="Arial"/>
          <w:sz w:val="20"/>
          <w:szCs w:val="20"/>
          <w:lang w:val="de-DE"/>
        </w:rPr>
        <w:t>erfolgt mittels Getriebebremsmotor, der als Hochfrequenzmotor auszubilden ist. Die Torpositionen werden permanent mittels verschleißfreien, induktiven Näherungsschaltern erfasst, wobei die Endlagen elektronisch ermittelt werden. Elektromechanische Endschalter sind hierzu nicht zulässig.</w:t>
      </w:r>
    </w:p>
    <w:p w14:paraId="4C80A242" w14:textId="11C69047" w:rsidR="00E07C95" w:rsidRPr="00865E05" w:rsidRDefault="00E07C95" w:rsidP="00B049FE">
      <w:pPr>
        <w:pStyle w:val="Listenabsatz"/>
        <w:numPr>
          <w:ilvl w:val="0"/>
          <w:numId w:val="10"/>
        </w:numPr>
        <w:spacing w:after="240"/>
        <w:ind w:left="284" w:hanging="284"/>
        <w:contextualSpacing w:val="0"/>
        <w:rPr>
          <w:rFonts w:ascii="Arial" w:hAnsi="Arial" w:cs="Arial"/>
          <w:sz w:val="20"/>
          <w:szCs w:val="20"/>
          <w:lang w:val="de-DE"/>
        </w:rPr>
      </w:pPr>
      <w:r w:rsidRPr="00865E05">
        <w:rPr>
          <w:rFonts w:ascii="Arial" w:hAnsi="Arial" w:cs="Arial"/>
          <w:sz w:val="20"/>
          <w:szCs w:val="20"/>
          <w:lang w:val="de-DE"/>
        </w:rPr>
        <w:t xml:space="preserve">Öffnungsgeschwindigkeit bis zu </w:t>
      </w:r>
      <w:r w:rsidR="00BC7E3F" w:rsidRPr="00865E05">
        <w:rPr>
          <w:rFonts w:ascii="Arial" w:hAnsi="Arial" w:cs="Arial"/>
          <w:sz w:val="20"/>
          <w:szCs w:val="20"/>
          <w:lang w:val="de-DE"/>
        </w:rPr>
        <w:t>1</w:t>
      </w:r>
      <w:r w:rsidRPr="00865E05">
        <w:rPr>
          <w:rFonts w:ascii="Arial" w:hAnsi="Arial" w:cs="Arial"/>
          <w:sz w:val="20"/>
          <w:szCs w:val="20"/>
          <w:lang w:val="de-DE"/>
        </w:rPr>
        <w:t xml:space="preserve">,5 m/s; Schließgeschwindigkeit bis </w:t>
      </w:r>
      <w:r w:rsidR="00BC7E3F" w:rsidRPr="00865E05">
        <w:rPr>
          <w:rFonts w:ascii="Arial" w:hAnsi="Arial" w:cs="Arial"/>
          <w:sz w:val="20"/>
          <w:szCs w:val="20"/>
          <w:lang w:val="de-DE"/>
        </w:rPr>
        <w:t>0,75</w:t>
      </w:r>
      <w:r w:rsidRPr="00865E05">
        <w:rPr>
          <w:rFonts w:ascii="Arial" w:hAnsi="Arial" w:cs="Arial"/>
          <w:sz w:val="20"/>
          <w:szCs w:val="20"/>
          <w:lang w:val="de-DE"/>
        </w:rPr>
        <w:t xml:space="preserve"> m/s</w:t>
      </w:r>
    </w:p>
    <w:p w14:paraId="3C83D0B7" w14:textId="6CA7EFB9" w:rsidR="00BA5F0F" w:rsidRPr="00865E05" w:rsidRDefault="00BA5F0F" w:rsidP="00B049FE">
      <w:pPr>
        <w:pStyle w:val="Listenabsatz"/>
        <w:numPr>
          <w:ilvl w:val="0"/>
          <w:numId w:val="10"/>
        </w:numPr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865E05">
        <w:rPr>
          <w:rFonts w:ascii="Arial" w:hAnsi="Arial" w:cs="Arial"/>
          <w:sz w:val="20"/>
          <w:szCs w:val="20"/>
          <w:lang w:val="de-DE"/>
        </w:rPr>
        <w:t xml:space="preserve">Die </w:t>
      </w:r>
      <w:r w:rsidRPr="00865E05">
        <w:rPr>
          <w:rFonts w:ascii="Arial" w:hAnsi="Arial" w:cs="Arial"/>
          <w:b/>
          <w:bCs/>
          <w:sz w:val="20"/>
          <w:szCs w:val="20"/>
          <w:lang w:val="de-DE"/>
        </w:rPr>
        <w:t>MICROPROZESSOR-STEUERUNG</w:t>
      </w:r>
      <w:r w:rsidRPr="00865E05">
        <w:rPr>
          <w:rFonts w:ascii="Arial" w:hAnsi="Arial" w:cs="Arial"/>
          <w:sz w:val="20"/>
          <w:szCs w:val="20"/>
          <w:lang w:val="de-DE"/>
        </w:rPr>
        <w:t xml:space="preserve"> wird zusammen mit dem integrierten Frequenzumformer in einem separaten Kunststoff-Schaltschrank, Schutzart IP 65, eingebaut. Anschluss an Strom 230V/50 Hz bauseits.</w:t>
      </w:r>
    </w:p>
    <w:p w14:paraId="2BC6DC20" w14:textId="0B89B224" w:rsidR="00E07C95" w:rsidRPr="007E5CD5" w:rsidRDefault="00E07C95" w:rsidP="00BA5F0F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28B6A27D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Klasse </w:t>
      </w:r>
      <w:r w:rsidR="00AD4190">
        <w:rPr>
          <w:rFonts w:ascii="Arial" w:hAnsi="Arial" w:cs="Arial"/>
          <w:sz w:val="20"/>
          <w:szCs w:val="20"/>
          <w:lang w:val="de-DE"/>
        </w:rPr>
        <w:t>1</w:t>
      </w:r>
    </w:p>
    <w:p w14:paraId="60DC87B0" w14:textId="4C45EE9E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Wasserdichtheit: DIN EN 12425, Klasse </w:t>
      </w:r>
      <w:r w:rsidR="00AD4190">
        <w:rPr>
          <w:rFonts w:ascii="Arial" w:hAnsi="Arial" w:cs="Arial"/>
          <w:sz w:val="20"/>
          <w:szCs w:val="20"/>
          <w:lang w:val="de-DE"/>
        </w:rPr>
        <w:t>0</w:t>
      </w:r>
    </w:p>
    <w:p w14:paraId="074E550A" w14:textId="7992A3D4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Luftdurchlässigkeit: DIN EN 12426, Klasse </w:t>
      </w:r>
      <w:r w:rsidR="00AD4190">
        <w:rPr>
          <w:rFonts w:ascii="Arial" w:hAnsi="Arial" w:cs="Arial"/>
          <w:sz w:val="20"/>
          <w:szCs w:val="20"/>
          <w:lang w:val="de-DE"/>
        </w:rPr>
        <w:t>1</w:t>
      </w:r>
    </w:p>
    <w:p w14:paraId="63211BE6" w14:textId="3E5C3848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Schalldämmung: DIN EN ISO 717-1,</w:t>
      </w:r>
      <w:r w:rsidR="00AD4190">
        <w:rPr>
          <w:rFonts w:ascii="Arial" w:hAnsi="Arial" w:cs="Arial"/>
          <w:sz w:val="20"/>
          <w:szCs w:val="20"/>
          <w:lang w:val="de-DE"/>
        </w:rPr>
        <w:t xml:space="preserve"> 11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 dB(A)</w:t>
      </w:r>
    </w:p>
    <w:p w14:paraId="08383A66" w14:textId="7EECF305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Wärmedämmung: DIN EN 12428, </w:t>
      </w:r>
      <w:proofErr w:type="spellStart"/>
      <w:r w:rsidR="00AD4190">
        <w:rPr>
          <w:rFonts w:ascii="Arial" w:hAnsi="Arial" w:cs="Arial"/>
          <w:sz w:val="20"/>
          <w:szCs w:val="20"/>
          <w:lang w:val="de-DE"/>
        </w:rPr>
        <w:t>npd</w:t>
      </w:r>
      <w:proofErr w:type="spellEnd"/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C8850" w14:textId="77777777" w:rsidR="0064506C" w:rsidRDefault="0064506C" w:rsidP="00E07C95">
      <w:pPr>
        <w:spacing w:after="0" w:line="240" w:lineRule="auto"/>
      </w:pPr>
      <w:r>
        <w:separator/>
      </w:r>
    </w:p>
  </w:endnote>
  <w:endnote w:type="continuationSeparator" w:id="0">
    <w:p w14:paraId="51D9ED41" w14:textId="77777777" w:rsidR="0064506C" w:rsidRDefault="0064506C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1D57F" w14:textId="77777777" w:rsidR="0064506C" w:rsidRDefault="0064506C" w:rsidP="00E07C95">
      <w:pPr>
        <w:spacing w:after="0" w:line="240" w:lineRule="auto"/>
      </w:pPr>
      <w:r>
        <w:separator/>
      </w:r>
    </w:p>
  </w:footnote>
  <w:footnote w:type="continuationSeparator" w:id="0">
    <w:p w14:paraId="5E6D9F01" w14:textId="77777777" w:rsidR="0064506C" w:rsidRDefault="0064506C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5B40FA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D66D0C"/>
    <w:multiLevelType w:val="hybridMultilevel"/>
    <w:tmpl w:val="4F8C2E4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  <w:num w:numId="12" w16cid:durableId="1974768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E7F20"/>
    <w:rsid w:val="0015074B"/>
    <w:rsid w:val="00180CD8"/>
    <w:rsid w:val="001813DB"/>
    <w:rsid w:val="002442ED"/>
    <w:rsid w:val="00260E02"/>
    <w:rsid w:val="00283AE2"/>
    <w:rsid w:val="0029639D"/>
    <w:rsid w:val="00326F90"/>
    <w:rsid w:val="00327523"/>
    <w:rsid w:val="00512667"/>
    <w:rsid w:val="0064506C"/>
    <w:rsid w:val="00683A9C"/>
    <w:rsid w:val="006C3CDC"/>
    <w:rsid w:val="007A0B54"/>
    <w:rsid w:val="008529A7"/>
    <w:rsid w:val="00865E05"/>
    <w:rsid w:val="008B29AA"/>
    <w:rsid w:val="009B3461"/>
    <w:rsid w:val="00A2731E"/>
    <w:rsid w:val="00AA1D8D"/>
    <w:rsid w:val="00AD4190"/>
    <w:rsid w:val="00B049FE"/>
    <w:rsid w:val="00B47730"/>
    <w:rsid w:val="00BA5F0F"/>
    <w:rsid w:val="00BC7E3F"/>
    <w:rsid w:val="00C2129A"/>
    <w:rsid w:val="00C27B97"/>
    <w:rsid w:val="00CB0664"/>
    <w:rsid w:val="00CB15BC"/>
    <w:rsid w:val="00E07C95"/>
    <w:rsid w:val="00E34B5D"/>
    <w:rsid w:val="00E401D9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340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SRT-S ECO (302)</TermName>
          <TermId xmlns="http://schemas.microsoft.com/office/infopath/2007/PartnerControls">d1ade6f4-b38d-4334-8b51-bb6ed8318ec0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F14D33-B720-4B58-8BD4-B59CD29D56CD}"/>
</file>

<file path=customXml/itemProps3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21d3f174-afc7-4cdc-a51d-00a52e5e8803"/>
    <ds:schemaRef ds:uri="http://purl.org/dc/elements/1.1/"/>
    <ds:schemaRef ds:uri="6ad4aa7e-c367-41ad-8338-313dadb59002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1789</Characters>
  <Application>Microsoft Office Word</Application>
  <DocSecurity>0</DocSecurity>
  <Lines>14</Lines>
  <Paragraphs>4</Paragraphs>
  <ScaleCrop>false</ScaleCrop>
  <Manager/>
  <Company/>
  <LinksUpToDate>false</LinksUpToDate>
  <CharactersWithSpaces>2068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17</cp:revision>
  <dcterms:created xsi:type="dcterms:W3CDTF">2025-07-16T09:14:00Z</dcterms:created>
  <dcterms:modified xsi:type="dcterms:W3CDTF">2025-08-12T08:12:00Z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_Department">
    <vt:lpwstr/>
  </property>
  <property fmtid="{D5CDD505-2E9C-101B-9397-08002B2CF9AE}" pid="7" name="E_Division">
    <vt:lpwstr/>
  </property>
  <property fmtid="{D5CDD505-2E9C-101B-9397-08002B2CF9AE}" pid="8" name="E_SubCategory">
    <vt:lpwstr/>
  </property>
  <property fmtid="{D5CDD505-2E9C-101B-9397-08002B2CF9AE}" pid="9" name="EFAFLEX Inhaltsverzeichnis">
    <vt:lpwstr>340;#SRT-S ECO (302)|d1ade6f4-b38d-4334-8b51-bb6ed8318ec0</vt:lpwstr>
  </property>
  <property fmtid="{D5CDD505-2E9C-101B-9397-08002B2CF9AE}" pid="10" name="EFAFLEX_x0020_Inhaltsverzeichnis">
    <vt:lpwstr>340;#SRT-S ECO (302)|d1ade6f4-b38d-4334-8b51-bb6ed8318ec0</vt:lpwstr>
  </property>
</Properties>
</file>