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2BBD99A4" w:rsidR="00E07C95" w:rsidRPr="00BF2F2F" w:rsidRDefault="00BF2F2F" w:rsidP="19FFE5DE">
      <w:pPr>
        <w:rPr>
          <w:rFonts w:ascii="Arial" w:hAnsi="Arial" w:cs="Arial"/>
          <w:sz w:val="28"/>
          <w:szCs w:val="28"/>
          <w:lang w:val="en-GB"/>
        </w:rPr>
      </w:pPr>
      <w:r w:rsidRPr="00BF2F2F">
        <w:rPr>
          <w:rFonts w:ascii="Arial" w:hAnsi="Arial" w:cs="Arial"/>
          <w:b/>
          <w:bCs/>
          <w:sz w:val="28"/>
          <w:szCs w:val="28"/>
          <w:lang w:val="en-GB"/>
        </w:rPr>
        <w:t>HIGH-SPEED ROLLING DOOR</w:t>
      </w:r>
      <w:r w:rsidR="00E07C95" w:rsidRPr="00BF2F2F">
        <w:rPr>
          <w:rFonts w:ascii="Arial" w:hAnsi="Arial" w:cs="Arial"/>
          <w:b/>
          <w:bCs/>
          <w:sz w:val="28"/>
          <w:szCs w:val="28"/>
          <w:lang w:val="en-GB"/>
        </w:rPr>
        <w:t>, Typ</w:t>
      </w:r>
      <w:r w:rsidR="009D765B" w:rsidRPr="00BF2F2F">
        <w:rPr>
          <w:rFonts w:ascii="Arial" w:hAnsi="Arial" w:cs="Arial"/>
          <w:b/>
          <w:bCs/>
          <w:sz w:val="28"/>
          <w:szCs w:val="28"/>
          <w:lang w:val="en-GB"/>
        </w:rPr>
        <w:t>e</w:t>
      </w:r>
      <w:r w:rsidR="00E07C95" w:rsidRPr="00BF2F2F">
        <w:rPr>
          <w:rFonts w:ascii="Arial" w:hAnsi="Arial" w:cs="Arial"/>
          <w:b/>
          <w:bCs/>
          <w:sz w:val="28"/>
          <w:szCs w:val="28"/>
          <w:lang w:val="en-GB"/>
        </w:rPr>
        <w:t xml:space="preserve"> „</w:t>
      </w:r>
      <w:r w:rsidR="000952B1" w:rsidRPr="00BF2F2F">
        <w:rPr>
          <w:rFonts w:ascii="Arial" w:hAnsi="Arial" w:cs="Arial"/>
          <w:b/>
          <w:bCs/>
          <w:sz w:val="28"/>
          <w:szCs w:val="28"/>
          <w:lang w:val="en-GB"/>
        </w:rPr>
        <w:t>EFA-SRT</w:t>
      </w:r>
      <w:r w:rsidR="00B35A21" w:rsidRPr="00B35A21">
        <w:rPr>
          <w:rFonts w:ascii="Arial" w:hAnsi="Arial" w:cs="Arial"/>
          <w:b/>
          <w:bCs/>
          <w:sz w:val="28"/>
          <w:szCs w:val="28"/>
          <w:vertAlign w:val="superscript"/>
          <w:lang w:val="en-GB"/>
        </w:rPr>
        <w:t>®</w:t>
      </w:r>
      <w:r w:rsidR="00624336">
        <w:rPr>
          <w:rFonts w:ascii="Arial" w:hAnsi="Arial" w:cs="Arial"/>
          <w:b/>
          <w:bCs/>
          <w:sz w:val="28"/>
          <w:szCs w:val="28"/>
          <w:vertAlign w:val="superscript"/>
          <w:lang w:val="en-GB"/>
        </w:rPr>
        <w:t xml:space="preserve"> </w:t>
      </w:r>
      <w:r w:rsidR="000952B1" w:rsidRPr="00BF2F2F">
        <w:rPr>
          <w:rFonts w:ascii="Arial" w:hAnsi="Arial" w:cs="Arial"/>
          <w:b/>
          <w:bCs/>
          <w:sz w:val="28"/>
          <w:szCs w:val="28"/>
          <w:lang w:val="en-GB"/>
        </w:rPr>
        <w:t>-</w:t>
      </w:r>
      <w:r w:rsidR="002709CE" w:rsidRPr="00BF2F2F">
        <w:rPr>
          <w:rFonts w:ascii="Arial" w:hAnsi="Arial" w:cs="Arial"/>
          <w:b/>
          <w:bCs/>
          <w:sz w:val="28"/>
          <w:szCs w:val="28"/>
          <w:lang w:val="en-GB"/>
        </w:rPr>
        <w:t>FR</w:t>
      </w:r>
      <w:r w:rsidR="002709CE">
        <w:rPr>
          <w:rFonts w:ascii="Arial" w:hAnsi="Arial" w:cs="Arial"/>
          <w:b/>
          <w:bCs/>
          <w:sz w:val="28"/>
          <w:szCs w:val="28"/>
          <w:lang w:val="en-GB"/>
        </w:rPr>
        <w:t>”</w:t>
      </w:r>
      <w:r w:rsidR="002709CE" w:rsidRPr="00BF2F2F">
        <w:rPr>
          <w:rFonts w:ascii="Arial" w:hAnsi="Arial" w:cs="Arial"/>
          <w:b/>
          <w:bCs/>
          <w:sz w:val="28"/>
          <w:szCs w:val="28"/>
          <w:lang w:val="en-GB"/>
        </w:rPr>
        <w:t xml:space="preserve"> (</w:t>
      </w:r>
      <w:r w:rsidRPr="00BF2F2F">
        <w:rPr>
          <w:rFonts w:ascii="Arial" w:hAnsi="Arial" w:cs="Arial"/>
          <w:b/>
          <w:bCs/>
          <w:sz w:val="28"/>
          <w:szCs w:val="28"/>
          <w:lang w:val="en-GB"/>
        </w:rPr>
        <w:t xml:space="preserve">escape and rescue </w:t>
      </w:r>
      <w:r>
        <w:rPr>
          <w:rFonts w:ascii="Arial" w:hAnsi="Arial" w:cs="Arial"/>
          <w:b/>
          <w:bCs/>
          <w:sz w:val="28"/>
          <w:szCs w:val="28"/>
          <w:lang w:val="en-GB"/>
        </w:rPr>
        <w:t>routes</w:t>
      </w:r>
      <w:r w:rsidR="000952B1" w:rsidRPr="00BF2F2F">
        <w:rPr>
          <w:rFonts w:ascii="Arial" w:hAnsi="Arial" w:cs="Arial"/>
          <w:b/>
          <w:bCs/>
          <w:sz w:val="28"/>
          <w:szCs w:val="28"/>
          <w:lang w:val="en-GB"/>
        </w:rPr>
        <w:t>)</w:t>
      </w:r>
    </w:p>
    <w:p w14:paraId="019EB520" w14:textId="753C0F5D" w:rsidR="00E73F89" w:rsidRPr="00E11E71" w:rsidRDefault="00E11E71" w:rsidP="00766304">
      <w:pPr>
        <w:autoSpaceDE w:val="0"/>
        <w:autoSpaceDN w:val="0"/>
        <w:adjustRightInd w:val="0"/>
        <w:spacing w:after="0"/>
        <w:rPr>
          <w:rFonts w:ascii="Arial" w:hAnsi="Arial" w:cs="Arial"/>
          <w:sz w:val="20"/>
          <w:szCs w:val="20"/>
          <w:lang w:val="en-GB"/>
        </w:rPr>
      </w:pPr>
      <w:r w:rsidRPr="00E11E71">
        <w:rPr>
          <w:rFonts w:ascii="Arial" w:hAnsi="Arial" w:cs="Arial"/>
          <w:b/>
          <w:bCs/>
          <w:sz w:val="20"/>
          <w:szCs w:val="20"/>
          <w:lang w:val="en-GB"/>
        </w:rPr>
        <w:t xml:space="preserve">High-speed roller door type </w:t>
      </w:r>
      <w:r>
        <w:rPr>
          <w:rFonts w:ascii="Arial" w:hAnsi="Arial" w:cs="Arial"/>
          <w:b/>
          <w:bCs/>
          <w:sz w:val="20"/>
          <w:szCs w:val="20"/>
          <w:lang w:val="en-GB"/>
        </w:rPr>
        <w:t>“</w:t>
      </w:r>
      <w:r w:rsidRPr="00E11E71">
        <w:rPr>
          <w:rFonts w:ascii="Arial" w:hAnsi="Arial" w:cs="Arial"/>
          <w:b/>
          <w:bCs/>
          <w:sz w:val="20"/>
          <w:szCs w:val="20"/>
          <w:lang w:val="en-GB"/>
        </w:rPr>
        <w:t>EFA-SRT</w:t>
      </w:r>
      <w:r w:rsidR="00B35A21" w:rsidRPr="00B35A21">
        <w:rPr>
          <w:rFonts w:ascii="Arial" w:hAnsi="Arial" w:cs="Arial"/>
          <w:b/>
          <w:bCs/>
          <w:sz w:val="20"/>
          <w:szCs w:val="20"/>
          <w:vertAlign w:val="superscript"/>
          <w:lang w:val="en-GB"/>
        </w:rPr>
        <w:t>®</w:t>
      </w:r>
      <w:r w:rsidR="00624336">
        <w:rPr>
          <w:rFonts w:ascii="Arial" w:hAnsi="Arial" w:cs="Arial"/>
          <w:b/>
          <w:bCs/>
          <w:sz w:val="20"/>
          <w:szCs w:val="20"/>
          <w:vertAlign w:val="superscript"/>
          <w:lang w:val="en-GB"/>
        </w:rPr>
        <w:t xml:space="preserve"> </w:t>
      </w:r>
      <w:r w:rsidRPr="00E11E71">
        <w:rPr>
          <w:rFonts w:ascii="Arial" w:hAnsi="Arial" w:cs="Arial"/>
          <w:b/>
          <w:bCs/>
          <w:sz w:val="20"/>
          <w:szCs w:val="20"/>
          <w:lang w:val="en-GB"/>
        </w:rPr>
        <w:t>-FR</w:t>
      </w:r>
      <w:r>
        <w:rPr>
          <w:rFonts w:ascii="Arial" w:hAnsi="Arial" w:cs="Arial"/>
          <w:b/>
          <w:bCs/>
          <w:sz w:val="20"/>
          <w:szCs w:val="20"/>
          <w:lang w:val="en-GB"/>
        </w:rPr>
        <w:t>”</w:t>
      </w:r>
      <w:r w:rsidRPr="00E11E71">
        <w:rPr>
          <w:rFonts w:ascii="Arial" w:hAnsi="Arial" w:cs="Arial"/>
          <w:b/>
          <w:bCs/>
          <w:sz w:val="20"/>
          <w:szCs w:val="20"/>
          <w:lang w:val="en-GB"/>
        </w:rPr>
        <w:t xml:space="preserve"> </w:t>
      </w:r>
      <w:r w:rsidRPr="00E11E71">
        <w:rPr>
          <w:rFonts w:ascii="Arial" w:hAnsi="Arial" w:cs="Arial"/>
          <w:sz w:val="20"/>
          <w:szCs w:val="20"/>
          <w:lang w:val="en-GB"/>
        </w:rPr>
        <w:t>with high-performance electromechanical door drive for continuous industrial use. The door system has a TÜV certificate, which must be submitted to the relevant building authority when installing the door system in escape and rescue routes. A reliable motion detector must be provided and installed in the direction of escape.</w:t>
      </w:r>
    </w:p>
    <w:p w14:paraId="5C56F8C2" w14:textId="77777777" w:rsidR="00E11E71" w:rsidRPr="00E11E71" w:rsidRDefault="00E11E71" w:rsidP="00E73F89">
      <w:pPr>
        <w:autoSpaceDE w:val="0"/>
        <w:autoSpaceDN w:val="0"/>
        <w:adjustRightInd w:val="0"/>
        <w:spacing w:after="0" w:line="240" w:lineRule="auto"/>
        <w:rPr>
          <w:rFonts w:ascii="Arial" w:hAnsi="Arial" w:cs="Arial"/>
          <w:sz w:val="20"/>
          <w:szCs w:val="20"/>
          <w:lang w:val="en-GB"/>
        </w:rPr>
      </w:pPr>
    </w:p>
    <w:p w14:paraId="3C9B70CD" w14:textId="144C16DF" w:rsidR="00E07C95" w:rsidRPr="00820FD2" w:rsidRDefault="00E07C95" w:rsidP="00E07C95">
      <w:pPr>
        <w:rPr>
          <w:rFonts w:ascii="Arial" w:hAnsi="Arial" w:cs="Arial"/>
          <w:b/>
          <w:caps/>
          <w:szCs w:val="20"/>
          <w:lang w:val="en-GB"/>
        </w:rPr>
      </w:pPr>
      <w:r w:rsidRPr="00820FD2">
        <w:rPr>
          <w:rFonts w:ascii="Arial" w:hAnsi="Arial" w:cs="Arial"/>
          <w:b/>
          <w:caps/>
          <w:szCs w:val="20"/>
          <w:lang w:val="en-GB"/>
        </w:rPr>
        <w:t>Techni</w:t>
      </w:r>
      <w:r w:rsidR="00B85727" w:rsidRPr="00820FD2">
        <w:rPr>
          <w:rFonts w:ascii="Arial" w:hAnsi="Arial" w:cs="Arial"/>
          <w:b/>
          <w:caps/>
          <w:szCs w:val="20"/>
          <w:lang w:val="en-GB"/>
        </w:rPr>
        <w:t>cal features</w:t>
      </w:r>
    </w:p>
    <w:p w14:paraId="452EF38E" w14:textId="07717D05" w:rsidR="00497CDC" w:rsidRPr="0064528F" w:rsidRDefault="00820FD2" w:rsidP="00A450DD">
      <w:pPr>
        <w:pStyle w:val="Listenabsatz"/>
        <w:numPr>
          <w:ilvl w:val="0"/>
          <w:numId w:val="13"/>
        </w:numPr>
        <w:autoSpaceDE w:val="0"/>
        <w:autoSpaceDN w:val="0"/>
        <w:adjustRightInd w:val="0"/>
        <w:spacing w:after="0"/>
        <w:ind w:left="284" w:hanging="284"/>
        <w:rPr>
          <w:rFonts w:ascii="Arial" w:hAnsi="Arial" w:cs="Arial"/>
          <w:sz w:val="20"/>
          <w:szCs w:val="20"/>
          <w:lang w:val="en-GB"/>
        </w:rPr>
      </w:pPr>
      <w:r w:rsidRPr="0064528F">
        <w:rPr>
          <w:rFonts w:ascii="Arial" w:hAnsi="Arial" w:cs="Arial"/>
          <w:sz w:val="20"/>
          <w:szCs w:val="20"/>
          <w:lang w:val="en-GB"/>
        </w:rPr>
        <w:t>A special tension spring mechanism must be integrated into the side door frames to balance the weight of the door leaf and enable the door to be opened (in an emergency) in the event of a power failure. This durable and maintenance-friendly counterbalance device is mandatory. Designs with torsion springs are not permitted.</w:t>
      </w:r>
    </w:p>
    <w:p w14:paraId="33734475" w14:textId="77777777" w:rsidR="00820FD2" w:rsidRPr="0064528F" w:rsidRDefault="00820FD2" w:rsidP="00A450DD">
      <w:pPr>
        <w:pStyle w:val="Listenabsatz"/>
        <w:autoSpaceDE w:val="0"/>
        <w:autoSpaceDN w:val="0"/>
        <w:adjustRightInd w:val="0"/>
        <w:spacing w:after="0"/>
        <w:ind w:left="284"/>
        <w:rPr>
          <w:rFonts w:ascii="Arial" w:hAnsi="Arial" w:cs="Arial"/>
          <w:sz w:val="20"/>
          <w:szCs w:val="20"/>
          <w:lang w:val="en-GB"/>
        </w:rPr>
      </w:pPr>
    </w:p>
    <w:p w14:paraId="4769BE29" w14:textId="2871F21B" w:rsidR="00FB1A85" w:rsidRPr="0064528F" w:rsidRDefault="00A67E51" w:rsidP="00A450DD">
      <w:pPr>
        <w:pStyle w:val="Listenabsatz"/>
        <w:numPr>
          <w:ilvl w:val="0"/>
          <w:numId w:val="13"/>
        </w:numPr>
        <w:autoSpaceDE w:val="0"/>
        <w:autoSpaceDN w:val="0"/>
        <w:adjustRightInd w:val="0"/>
        <w:spacing w:after="0"/>
        <w:ind w:left="284" w:hanging="284"/>
        <w:rPr>
          <w:rFonts w:ascii="Arial" w:hAnsi="Arial" w:cs="Arial"/>
          <w:sz w:val="20"/>
          <w:szCs w:val="20"/>
          <w:lang w:val="en-GB"/>
        </w:rPr>
      </w:pPr>
      <w:r w:rsidRPr="0064528F">
        <w:rPr>
          <w:rFonts w:ascii="Arial" w:hAnsi="Arial" w:cs="Arial"/>
          <w:sz w:val="20"/>
          <w:szCs w:val="20"/>
          <w:lang w:val="en-GB"/>
        </w:rPr>
        <w:t>Door leaf: Standard 2 mm thick PVC, fully transparent, guided at the sides and wound onto a horizontally mounted shaft; PVC door leaves generally feature vertical warning stripes. A maintenance-free door leaf tensioning system must be provided to keep the door leaf under constant tension when closing. In addition, the side CURTAIN GUIDES must be designed with special guide devices to ensure smooth winding and unwinding even under wind load. All-round sealed steel frame construction, sendzimir galvanised as standard.</w:t>
      </w:r>
    </w:p>
    <w:p w14:paraId="4D240B8A" w14:textId="77777777" w:rsidR="007D5F26" w:rsidRPr="0064528F" w:rsidRDefault="007D5F26" w:rsidP="00A450DD">
      <w:pPr>
        <w:autoSpaceDE w:val="0"/>
        <w:autoSpaceDN w:val="0"/>
        <w:adjustRightInd w:val="0"/>
        <w:spacing w:after="0"/>
        <w:rPr>
          <w:rFonts w:ascii="Arial" w:hAnsi="Arial" w:cs="Arial"/>
          <w:sz w:val="20"/>
          <w:szCs w:val="20"/>
          <w:lang w:val="en-GB"/>
        </w:rPr>
      </w:pPr>
    </w:p>
    <w:p w14:paraId="533F2DC8" w14:textId="0567798D" w:rsidR="00835783" w:rsidRPr="0064528F" w:rsidRDefault="00BB0C7B" w:rsidP="00A450DD">
      <w:pPr>
        <w:pStyle w:val="Listenabsatz"/>
        <w:numPr>
          <w:ilvl w:val="0"/>
          <w:numId w:val="13"/>
        </w:numPr>
        <w:autoSpaceDE w:val="0"/>
        <w:autoSpaceDN w:val="0"/>
        <w:adjustRightInd w:val="0"/>
        <w:spacing w:after="0"/>
        <w:ind w:left="284" w:hanging="284"/>
        <w:rPr>
          <w:rFonts w:ascii="Arial" w:hAnsi="Arial" w:cs="Arial"/>
          <w:sz w:val="20"/>
          <w:szCs w:val="20"/>
          <w:lang w:val="de-DE"/>
        </w:rPr>
      </w:pPr>
      <w:r w:rsidRPr="0064528F">
        <w:rPr>
          <w:rFonts w:ascii="Arial" w:hAnsi="Arial" w:cs="Arial"/>
          <w:sz w:val="20"/>
          <w:szCs w:val="20"/>
          <w:lang w:val="en-GB"/>
        </w:rPr>
        <w:t xml:space="preserve">The </w:t>
      </w:r>
      <w:r w:rsidRPr="0064528F">
        <w:rPr>
          <w:rFonts w:ascii="Arial" w:hAnsi="Arial" w:cs="Arial"/>
          <w:b/>
          <w:bCs/>
          <w:sz w:val="20"/>
          <w:szCs w:val="20"/>
          <w:lang w:val="en-GB"/>
        </w:rPr>
        <w:t>DOOR DRIVE</w:t>
      </w:r>
      <w:r w:rsidRPr="0064528F">
        <w:rPr>
          <w:rFonts w:ascii="Arial" w:hAnsi="Arial" w:cs="Arial"/>
          <w:sz w:val="20"/>
          <w:szCs w:val="20"/>
          <w:lang w:val="en-GB"/>
        </w:rPr>
        <w:t xml:space="preserve"> is powered by a gear motor brake, which must be designed as a high-frequency motor and equipped with a working current brake. The door positions are continuously monitored by wear-free, inductive proximity switches, with the end positions determined electronically. </w:t>
      </w:r>
      <w:r w:rsidRPr="0064528F">
        <w:rPr>
          <w:rFonts w:ascii="Arial" w:hAnsi="Arial" w:cs="Arial"/>
          <w:sz w:val="20"/>
          <w:szCs w:val="20"/>
          <w:lang w:val="de-DE"/>
        </w:rPr>
        <w:t>Electromechanical limit switches are not permitted for this purpose.</w:t>
      </w:r>
    </w:p>
    <w:p w14:paraId="49856EB0" w14:textId="77777777" w:rsidR="00BB0C7B" w:rsidRPr="0064528F" w:rsidRDefault="00BB0C7B" w:rsidP="00A450DD">
      <w:pPr>
        <w:pStyle w:val="Listenabsatz"/>
        <w:autoSpaceDE w:val="0"/>
        <w:autoSpaceDN w:val="0"/>
        <w:adjustRightInd w:val="0"/>
        <w:spacing w:after="0"/>
        <w:ind w:left="360"/>
        <w:rPr>
          <w:rFonts w:ascii="Arial" w:hAnsi="Arial" w:cs="Arial"/>
          <w:sz w:val="20"/>
          <w:szCs w:val="20"/>
          <w:lang w:val="de-DE"/>
        </w:rPr>
      </w:pPr>
    </w:p>
    <w:p w14:paraId="4C80A242" w14:textId="0ED2E3D2" w:rsidR="00E07C95" w:rsidRPr="0064528F" w:rsidRDefault="002F3096" w:rsidP="00A450DD">
      <w:pPr>
        <w:pStyle w:val="Listenabsatz"/>
        <w:numPr>
          <w:ilvl w:val="0"/>
          <w:numId w:val="10"/>
        </w:numPr>
        <w:spacing w:after="240"/>
        <w:ind w:left="284" w:hanging="284"/>
        <w:contextualSpacing w:val="0"/>
        <w:rPr>
          <w:rFonts w:ascii="Arial" w:hAnsi="Arial" w:cs="Arial"/>
          <w:sz w:val="20"/>
          <w:szCs w:val="20"/>
          <w:lang w:val="en-GB"/>
        </w:rPr>
      </w:pPr>
      <w:r w:rsidRPr="0064528F">
        <w:rPr>
          <w:rFonts w:ascii="Arial" w:hAnsi="Arial" w:cs="Arial"/>
          <w:sz w:val="20"/>
          <w:szCs w:val="20"/>
          <w:lang w:val="en-GB"/>
        </w:rPr>
        <w:t>Opening speed up to</w:t>
      </w:r>
      <w:r w:rsidR="00E07C95" w:rsidRPr="0064528F">
        <w:rPr>
          <w:rFonts w:ascii="Arial" w:hAnsi="Arial" w:cs="Arial"/>
          <w:sz w:val="20"/>
          <w:szCs w:val="20"/>
          <w:lang w:val="en-GB"/>
        </w:rPr>
        <w:t xml:space="preserve"> </w:t>
      </w:r>
      <w:r w:rsidR="008B7D27" w:rsidRPr="0064528F">
        <w:rPr>
          <w:rFonts w:ascii="Arial" w:hAnsi="Arial" w:cs="Arial"/>
          <w:sz w:val="20"/>
          <w:szCs w:val="20"/>
          <w:lang w:val="en-GB"/>
        </w:rPr>
        <w:t>1</w:t>
      </w:r>
      <w:r w:rsidRPr="0064528F">
        <w:rPr>
          <w:rFonts w:ascii="Arial" w:hAnsi="Arial" w:cs="Arial"/>
          <w:sz w:val="20"/>
          <w:szCs w:val="20"/>
          <w:lang w:val="en-GB"/>
        </w:rPr>
        <w:t>.</w:t>
      </w:r>
      <w:r w:rsidR="008B7D27" w:rsidRPr="0064528F">
        <w:rPr>
          <w:rFonts w:ascii="Arial" w:hAnsi="Arial" w:cs="Arial"/>
          <w:sz w:val="20"/>
          <w:szCs w:val="20"/>
          <w:lang w:val="en-GB"/>
        </w:rPr>
        <w:t>6</w:t>
      </w:r>
      <w:r w:rsidR="00E07C95" w:rsidRPr="0064528F">
        <w:rPr>
          <w:rFonts w:ascii="Arial" w:hAnsi="Arial" w:cs="Arial"/>
          <w:sz w:val="20"/>
          <w:szCs w:val="20"/>
          <w:lang w:val="en-GB"/>
        </w:rPr>
        <w:t xml:space="preserve"> m/s; </w:t>
      </w:r>
      <w:r w:rsidRPr="0064528F">
        <w:rPr>
          <w:rFonts w:ascii="Arial" w:hAnsi="Arial" w:cs="Arial"/>
          <w:sz w:val="20"/>
          <w:szCs w:val="20"/>
          <w:lang w:val="en-GB"/>
        </w:rPr>
        <w:t>closing speed up to</w:t>
      </w:r>
      <w:r w:rsidR="00EC1601" w:rsidRPr="0064528F">
        <w:rPr>
          <w:rFonts w:ascii="Arial" w:hAnsi="Arial" w:cs="Arial"/>
          <w:sz w:val="20"/>
          <w:szCs w:val="20"/>
          <w:lang w:val="en-GB"/>
        </w:rPr>
        <w:t xml:space="preserve"> 0</w:t>
      </w:r>
      <w:r w:rsidRPr="0064528F">
        <w:rPr>
          <w:rFonts w:ascii="Arial" w:hAnsi="Arial" w:cs="Arial"/>
          <w:sz w:val="20"/>
          <w:szCs w:val="20"/>
          <w:lang w:val="en-GB"/>
        </w:rPr>
        <w:t>.</w:t>
      </w:r>
      <w:r w:rsidR="00EC1601" w:rsidRPr="0064528F">
        <w:rPr>
          <w:rFonts w:ascii="Arial" w:hAnsi="Arial" w:cs="Arial"/>
          <w:sz w:val="20"/>
          <w:szCs w:val="20"/>
          <w:lang w:val="en-GB"/>
        </w:rPr>
        <w:t xml:space="preserve">75 </w:t>
      </w:r>
      <w:r w:rsidR="00E07C95" w:rsidRPr="0064528F">
        <w:rPr>
          <w:rFonts w:ascii="Arial" w:hAnsi="Arial" w:cs="Arial"/>
          <w:sz w:val="20"/>
          <w:szCs w:val="20"/>
          <w:lang w:val="en-GB"/>
        </w:rPr>
        <w:t>m/s</w:t>
      </w:r>
    </w:p>
    <w:p w14:paraId="6902E069" w14:textId="77777777" w:rsidR="0028132A" w:rsidRPr="0064528F" w:rsidRDefault="0028132A" w:rsidP="00A450DD">
      <w:pPr>
        <w:pStyle w:val="Listenabsatz"/>
        <w:numPr>
          <w:ilvl w:val="0"/>
          <w:numId w:val="10"/>
        </w:numPr>
        <w:ind w:left="284" w:hanging="284"/>
        <w:rPr>
          <w:rFonts w:ascii="Arial" w:hAnsi="Arial" w:cs="Arial"/>
          <w:sz w:val="20"/>
          <w:szCs w:val="20"/>
          <w:lang w:val="en-GB"/>
        </w:rPr>
      </w:pPr>
      <w:r w:rsidRPr="0064528F">
        <w:rPr>
          <w:rFonts w:ascii="Arial" w:hAnsi="Arial" w:cs="Arial"/>
          <w:sz w:val="20"/>
          <w:szCs w:val="20"/>
          <w:lang w:val="en-GB"/>
        </w:rPr>
        <w:t xml:space="preserve">The </w:t>
      </w:r>
      <w:r w:rsidRPr="0064528F">
        <w:rPr>
          <w:rFonts w:ascii="Arial" w:hAnsi="Arial" w:cs="Arial"/>
          <w:b/>
          <w:bCs/>
          <w:sz w:val="20"/>
          <w:szCs w:val="20"/>
          <w:lang w:val="en-GB"/>
        </w:rPr>
        <w:t>MICROPROCESSOR CONTROL</w:t>
      </w:r>
      <w:r w:rsidRPr="0064528F">
        <w:rPr>
          <w:rFonts w:ascii="Arial" w:hAnsi="Arial" w:cs="Arial"/>
          <w:sz w:val="20"/>
          <w:szCs w:val="20"/>
          <w:lang w:val="en-GB"/>
        </w:rPr>
        <w:t xml:space="preserve"> is installed together with the integrated frequency converter in a separate control cabinet, protection class IP 65. Connection to 230V/50 Hz power supply provided by the customer. An additional input for the customer's fire alarm system signal must be provided.</w:t>
      </w:r>
    </w:p>
    <w:p w14:paraId="2BC6DC20" w14:textId="28EB615C" w:rsidR="00E07C95" w:rsidRPr="00B85727" w:rsidRDefault="00B85727" w:rsidP="00C51724">
      <w:pPr>
        <w:rPr>
          <w:rFonts w:ascii="Arial" w:hAnsi="Arial" w:cs="Arial"/>
          <w:caps/>
          <w:sz w:val="20"/>
          <w:szCs w:val="20"/>
          <w:lang w:val="en-GB"/>
        </w:rPr>
      </w:pPr>
      <w:r w:rsidRPr="00B85727">
        <w:rPr>
          <w:rFonts w:ascii="Arial" w:hAnsi="Arial" w:cs="Arial"/>
          <w:b/>
          <w:caps/>
          <w:szCs w:val="20"/>
          <w:lang w:val="en-GB"/>
        </w:rPr>
        <w:t>Performance</w:t>
      </w:r>
      <w:r w:rsidR="00885790">
        <w:rPr>
          <w:rFonts w:ascii="Arial" w:hAnsi="Arial" w:cs="Arial"/>
          <w:b/>
          <w:caps/>
          <w:szCs w:val="20"/>
          <w:lang w:val="en-GB"/>
        </w:rPr>
        <w:t xml:space="preserve"> vALUES</w:t>
      </w:r>
      <w:r w:rsidRPr="00B85727">
        <w:rPr>
          <w:rFonts w:ascii="Arial" w:hAnsi="Arial" w:cs="Arial"/>
          <w:b/>
          <w:caps/>
          <w:szCs w:val="20"/>
          <w:lang w:val="en-GB"/>
        </w:rPr>
        <w:t xml:space="preserve"> (depending on e</w:t>
      </w:r>
      <w:r>
        <w:rPr>
          <w:rFonts w:ascii="Arial" w:hAnsi="Arial" w:cs="Arial"/>
          <w:b/>
          <w:caps/>
          <w:szCs w:val="20"/>
          <w:lang w:val="en-GB"/>
        </w:rPr>
        <w:t>quipment)</w:t>
      </w:r>
    </w:p>
    <w:p w14:paraId="06F78601" w14:textId="5EAD0F58" w:rsidR="00E07C95" w:rsidRPr="00A03130" w:rsidRDefault="00A03130" w:rsidP="00E07C95">
      <w:pPr>
        <w:pStyle w:val="Listenabsatz"/>
        <w:numPr>
          <w:ilvl w:val="0"/>
          <w:numId w:val="11"/>
        </w:numPr>
        <w:spacing w:after="240"/>
        <w:ind w:left="357" w:hanging="357"/>
        <w:contextualSpacing w:val="0"/>
        <w:rPr>
          <w:rFonts w:ascii="Arial" w:hAnsi="Arial" w:cs="Arial"/>
          <w:sz w:val="20"/>
          <w:szCs w:val="20"/>
          <w:lang w:val="en-GB"/>
        </w:rPr>
      </w:pPr>
      <w:r w:rsidRPr="00A03130">
        <w:rPr>
          <w:rFonts w:ascii="Arial" w:hAnsi="Arial" w:cs="Arial"/>
          <w:sz w:val="20"/>
          <w:szCs w:val="20"/>
          <w:lang w:val="en-GB"/>
        </w:rPr>
        <w:t>Resistance to wind load</w:t>
      </w:r>
      <w:r w:rsidR="00E07C95" w:rsidRPr="00A03130">
        <w:rPr>
          <w:rFonts w:ascii="Arial" w:hAnsi="Arial" w:cs="Arial"/>
          <w:sz w:val="20"/>
          <w:szCs w:val="20"/>
          <w:lang w:val="en-GB"/>
        </w:rPr>
        <w:t xml:space="preserve">: DIN EN 12424, </w:t>
      </w:r>
      <w:r w:rsidRPr="00A03130">
        <w:rPr>
          <w:rFonts w:ascii="Arial" w:hAnsi="Arial" w:cs="Arial"/>
          <w:sz w:val="20"/>
          <w:szCs w:val="20"/>
          <w:lang w:val="en-GB"/>
        </w:rPr>
        <w:t>up to Class</w:t>
      </w:r>
      <w:r w:rsidR="00E07C95" w:rsidRPr="00A03130">
        <w:rPr>
          <w:rFonts w:ascii="Arial" w:hAnsi="Arial" w:cs="Arial"/>
          <w:sz w:val="20"/>
          <w:szCs w:val="20"/>
          <w:lang w:val="en-GB"/>
        </w:rPr>
        <w:t xml:space="preserve"> </w:t>
      </w:r>
      <w:r w:rsidR="009675B6" w:rsidRPr="00A03130">
        <w:rPr>
          <w:rFonts w:ascii="Arial" w:hAnsi="Arial" w:cs="Arial"/>
          <w:sz w:val="20"/>
          <w:szCs w:val="20"/>
          <w:lang w:val="en-GB"/>
        </w:rPr>
        <w:t>3</w:t>
      </w:r>
    </w:p>
    <w:p w14:paraId="60DC87B0" w14:textId="4C597030" w:rsidR="00E07C95" w:rsidRPr="007E5CD5" w:rsidRDefault="00E07C95" w:rsidP="00E07C95">
      <w:pPr>
        <w:pStyle w:val="Listenabsatz"/>
        <w:numPr>
          <w:ilvl w:val="0"/>
          <w:numId w:val="11"/>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Wa</w:t>
      </w:r>
      <w:r w:rsidR="00A03130">
        <w:rPr>
          <w:rFonts w:ascii="Arial" w:hAnsi="Arial" w:cs="Arial"/>
          <w:sz w:val="20"/>
          <w:szCs w:val="20"/>
          <w:lang w:val="de-DE"/>
        </w:rPr>
        <w:t>tertightness</w:t>
      </w:r>
      <w:r w:rsidRPr="007E5CD5">
        <w:rPr>
          <w:rFonts w:ascii="Arial" w:hAnsi="Arial" w:cs="Arial"/>
          <w:sz w:val="20"/>
          <w:szCs w:val="20"/>
          <w:lang w:val="de-DE"/>
        </w:rPr>
        <w:t xml:space="preserve">: DIN EN 12425, </w:t>
      </w:r>
      <w:r w:rsidR="00A03130">
        <w:rPr>
          <w:rFonts w:ascii="Arial" w:hAnsi="Arial" w:cs="Arial"/>
          <w:sz w:val="20"/>
          <w:szCs w:val="20"/>
          <w:lang w:val="de-DE"/>
        </w:rPr>
        <w:t>Class</w:t>
      </w:r>
      <w:r w:rsidRPr="007E5CD5">
        <w:rPr>
          <w:rFonts w:ascii="Arial" w:hAnsi="Arial" w:cs="Arial"/>
          <w:sz w:val="20"/>
          <w:szCs w:val="20"/>
          <w:lang w:val="de-DE"/>
        </w:rPr>
        <w:t xml:space="preserve"> </w:t>
      </w:r>
      <w:r w:rsidR="009675B6">
        <w:rPr>
          <w:rFonts w:ascii="Arial" w:hAnsi="Arial" w:cs="Arial"/>
          <w:sz w:val="20"/>
          <w:szCs w:val="20"/>
          <w:lang w:val="de-DE"/>
        </w:rPr>
        <w:t>0</w:t>
      </w:r>
    </w:p>
    <w:p w14:paraId="074E550A" w14:textId="0FBE4645" w:rsidR="00E07C95" w:rsidRPr="00B44B98" w:rsidRDefault="00A03130" w:rsidP="00A03130">
      <w:pPr>
        <w:pStyle w:val="Listenabsatz"/>
        <w:numPr>
          <w:ilvl w:val="0"/>
          <w:numId w:val="11"/>
        </w:numPr>
        <w:spacing w:after="240"/>
        <w:ind w:left="357" w:hanging="357"/>
        <w:contextualSpacing w:val="0"/>
        <w:rPr>
          <w:rFonts w:ascii="Arial" w:hAnsi="Arial" w:cs="Arial"/>
          <w:sz w:val="20"/>
          <w:szCs w:val="20"/>
          <w:lang w:val="en-GB"/>
        </w:rPr>
      </w:pPr>
      <w:r w:rsidRPr="00B44B98">
        <w:rPr>
          <w:rFonts w:ascii="Arial" w:hAnsi="Arial" w:cs="Arial"/>
          <w:sz w:val="20"/>
          <w:szCs w:val="20"/>
          <w:lang w:val="en-GB"/>
        </w:rPr>
        <w:t>Air permeab</w:t>
      </w:r>
      <w:r w:rsidR="008B04E0" w:rsidRPr="00B44B98">
        <w:rPr>
          <w:rFonts w:ascii="Arial" w:hAnsi="Arial" w:cs="Arial"/>
          <w:sz w:val="20"/>
          <w:szCs w:val="20"/>
          <w:lang w:val="en-GB"/>
        </w:rPr>
        <w:t>ility</w:t>
      </w:r>
      <w:r w:rsidR="00E07C95" w:rsidRPr="00B44B98">
        <w:rPr>
          <w:rFonts w:ascii="Arial" w:hAnsi="Arial" w:cs="Arial"/>
          <w:sz w:val="20"/>
          <w:szCs w:val="20"/>
          <w:lang w:val="en-GB"/>
        </w:rPr>
        <w:t xml:space="preserve">: DIN EN 12426, </w:t>
      </w:r>
      <w:r w:rsidRPr="00B44B98">
        <w:rPr>
          <w:rFonts w:ascii="Arial" w:hAnsi="Arial" w:cs="Arial"/>
          <w:sz w:val="20"/>
          <w:szCs w:val="20"/>
          <w:lang w:val="en-GB"/>
        </w:rPr>
        <w:t>Class</w:t>
      </w:r>
      <w:r w:rsidR="00E07C95" w:rsidRPr="00B44B98">
        <w:rPr>
          <w:rFonts w:ascii="Arial" w:hAnsi="Arial" w:cs="Arial"/>
          <w:sz w:val="20"/>
          <w:szCs w:val="20"/>
          <w:lang w:val="en-GB"/>
        </w:rPr>
        <w:t xml:space="preserve"> </w:t>
      </w:r>
      <w:r w:rsidR="009675B6" w:rsidRPr="00B44B98">
        <w:rPr>
          <w:rFonts w:ascii="Arial" w:hAnsi="Arial" w:cs="Arial"/>
          <w:sz w:val="20"/>
          <w:szCs w:val="20"/>
          <w:lang w:val="en-GB"/>
        </w:rPr>
        <w:t>0</w:t>
      </w:r>
    </w:p>
    <w:p w14:paraId="7025077C" w14:textId="77777777" w:rsidR="00E07C95" w:rsidRPr="00B44B98" w:rsidRDefault="00E07C95" w:rsidP="00E07C95">
      <w:pPr>
        <w:rPr>
          <w:rFonts w:ascii="Arial" w:hAnsi="Arial" w:cs="Arial"/>
          <w:b/>
          <w:caps/>
          <w:sz w:val="24"/>
          <w:lang w:val="en-GB"/>
        </w:rPr>
      </w:pPr>
      <w:r w:rsidRPr="00B44B98">
        <w:rPr>
          <w:rFonts w:ascii="Arial" w:hAnsi="Arial" w:cs="Arial"/>
          <w:b/>
          <w:caps/>
          <w:sz w:val="24"/>
          <w:lang w:val="en-GB"/>
        </w:rPr>
        <w:br w:type="page"/>
      </w:r>
    </w:p>
    <w:p w14:paraId="579D153C" w14:textId="244C2A6C" w:rsidR="00E07C95" w:rsidRPr="00B810A2" w:rsidRDefault="00B810A2" w:rsidP="00E07C95">
      <w:pPr>
        <w:rPr>
          <w:rFonts w:ascii="Arial" w:hAnsi="Arial" w:cs="Arial"/>
          <w:caps/>
          <w:lang w:val="en-GB"/>
        </w:rPr>
      </w:pPr>
      <w:r w:rsidRPr="00B810A2">
        <w:rPr>
          <w:rFonts w:ascii="Arial" w:hAnsi="Arial" w:cs="Arial"/>
          <w:b/>
          <w:caps/>
          <w:sz w:val="24"/>
          <w:lang w:val="en-GB"/>
        </w:rPr>
        <w:lastRenderedPageBreak/>
        <w:t>dimensions of the clear o</w:t>
      </w:r>
      <w:r>
        <w:rPr>
          <w:rFonts w:ascii="Arial" w:hAnsi="Arial" w:cs="Arial"/>
          <w:b/>
          <w:caps/>
          <w:sz w:val="24"/>
          <w:lang w:val="en-GB"/>
        </w:rPr>
        <w:t>pening</w:t>
      </w:r>
    </w:p>
    <w:p w14:paraId="40447BEF" w14:textId="5E88CDC2" w:rsidR="00E07C95" w:rsidRPr="00B35A21" w:rsidRDefault="00B810A2" w:rsidP="00E07C95">
      <w:pPr>
        <w:rPr>
          <w:rFonts w:ascii="Arial" w:hAnsi="Arial" w:cs="Arial"/>
          <w:lang w:val="en-GB"/>
        </w:rPr>
      </w:pPr>
      <w:r w:rsidRPr="00B35A21">
        <w:rPr>
          <w:rFonts w:ascii="Arial" w:hAnsi="Arial" w:cs="Arial"/>
          <w:lang w:val="en-GB"/>
        </w:rPr>
        <w:t>Width</w:t>
      </w:r>
      <w:r w:rsidR="00E07C95" w:rsidRPr="00B35A21">
        <w:rPr>
          <w:rFonts w:ascii="Arial" w:hAnsi="Arial" w:cs="Arial"/>
          <w:lang w:val="en-GB"/>
        </w:rPr>
        <w:t xml:space="preserve"> = ............... mm</w:t>
      </w:r>
    </w:p>
    <w:p w14:paraId="1E535133" w14:textId="0EDE8DE8" w:rsidR="00E07C95" w:rsidRPr="000A6047" w:rsidRDefault="00E07C95" w:rsidP="00E07C95">
      <w:pPr>
        <w:rPr>
          <w:rFonts w:ascii="Arial" w:hAnsi="Arial" w:cs="Arial"/>
          <w:lang w:val="de-DE"/>
        </w:rPr>
      </w:pPr>
      <w:r w:rsidRPr="000A6047">
        <w:rPr>
          <w:rFonts w:ascii="Arial" w:hAnsi="Arial" w:cs="Arial"/>
          <w:lang w:val="de-DE"/>
        </w:rPr>
        <w:t>H</w:t>
      </w:r>
      <w:r w:rsidR="00B810A2">
        <w:rPr>
          <w:rFonts w:ascii="Arial" w:hAnsi="Arial" w:cs="Arial"/>
          <w:lang w:val="de-DE"/>
        </w:rPr>
        <w:t>eight</w:t>
      </w:r>
      <w:r w:rsidRPr="000A6047">
        <w:rPr>
          <w:rFonts w:ascii="Arial" w:hAnsi="Arial" w:cs="Arial"/>
          <w:lang w:val="de-DE"/>
        </w:rPr>
        <w:t xml:space="preserve"> =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FED3F" w14:textId="77777777" w:rsidR="00774987" w:rsidRDefault="00774987" w:rsidP="00E07C95">
      <w:pPr>
        <w:spacing w:after="0" w:line="240" w:lineRule="auto"/>
      </w:pPr>
      <w:r>
        <w:separator/>
      </w:r>
    </w:p>
  </w:endnote>
  <w:endnote w:type="continuationSeparator" w:id="0">
    <w:p w14:paraId="36BADF22" w14:textId="77777777" w:rsidR="00774987" w:rsidRDefault="00774987"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654F7DFD" w:rsidR="00283AE2" w:rsidRDefault="00560546" w:rsidP="00283AE2">
    <w:pPr>
      <w:pStyle w:val="Fuzeile"/>
      <w:spacing w:after="240"/>
      <w:rPr>
        <w:rFonts w:ascii="Arial" w:hAnsi="Arial" w:cs="Arial"/>
        <w:sz w:val="20"/>
        <w:szCs w:val="20"/>
        <w:lang w:val="de-DE"/>
      </w:rPr>
    </w:pPr>
    <w:r>
      <w:rPr>
        <w:rFonts w:ascii="Arial" w:hAnsi="Arial" w:cs="Arial"/>
        <w:b/>
        <w:bCs/>
        <w:sz w:val="20"/>
        <w:szCs w:val="20"/>
        <w:lang w:val="de-DE"/>
      </w:rPr>
      <w:t>Manufacturer</w:t>
    </w:r>
    <w:r w:rsidR="00283AE2" w:rsidRPr="009F5BF4">
      <w:rPr>
        <w:rFonts w:ascii="Arial" w:hAnsi="Arial" w:cs="Arial"/>
        <w:sz w:val="20"/>
        <w:szCs w:val="20"/>
        <w:lang w:val="de-DE"/>
      </w:rPr>
      <w:t>: 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3DBB7CF9" w14:textId="3108F6D1" w:rsidR="00283AE2" w:rsidRPr="009F5BF4" w:rsidRDefault="00283AE2" w:rsidP="00283AE2">
    <w:pPr>
      <w:pStyle w:val="Fuzeile"/>
      <w:rPr>
        <w:rFonts w:ascii="Arial" w:hAnsi="Arial" w:cs="Arial"/>
        <w:sz w:val="20"/>
        <w:szCs w:val="20"/>
        <w:lang w:val="de-DE"/>
      </w:rPr>
    </w:pPr>
    <w:r w:rsidRPr="009F5BF4">
      <w:rPr>
        <w:rFonts w:ascii="Arial" w:hAnsi="Arial" w:cs="Arial"/>
        <w:sz w:val="20"/>
        <w:szCs w:val="20"/>
        <w:lang w:val="de-DE"/>
      </w:rPr>
      <w:t xml:space="preserve">Stand 04/2025 – </w:t>
    </w:r>
    <w:r w:rsidR="00560546">
      <w:rPr>
        <w:rFonts w:ascii="Arial" w:hAnsi="Arial" w:cs="Arial"/>
        <w:sz w:val="20"/>
        <w:szCs w:val="20"/>
        <w:lang w:val="de-DE"/>
      </w:rPr>
      <w:t>Subject to techn</w:t>
    </w:r>
    <w:r w:rsidR="00184E89">
      <w:rPr>
        <w:rFonts w:ascii="Arial" w:hAnsi="Arial" w:cs="Arial"/>
        <w:sz w:val="20"/>
        <w:szCs w:val="20"/>
        <w:lang w:val="de-DE"/>
      </w:rPr>
      <w:t>ical changes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B8E6D" w14:textId="77777777" w:rsidR="00774987" w:rsidRDefault="00774987" w:rsidP="00E07C95">
      <w:pPr>
        <w:spacing w:after="0" w:line="240" w:lineRule="auto"/>
      </w:pPr>
      <w:r>
        <w:separator/>
      </w:r>
    </w:p>
  </w:footnote>
  <w:footnote w:type="continuationSeparator" w:id="0">
    <w:p w14:paraId="6CAC16DF" w14:textId="77777777" w:rsidR="00774987" w:rsidRDefault="00774987"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A4CA4A5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39E1B4E"/>
    <w:multiLevelType w:val="hybridMultilevel"/>
    <w:tmpl w:val="8612FD2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5E5E094D"/>
    <w:multiLevelType w:val="hybridMultilevel"/>
    <w:tmpl w:val="52982484"/>
    <w:lvl w:ilvl="0" w:tplc="04070005">
      <w:start w:val="1"/>
      <w:numFmt w:val="bullet"/>
      <w:lvlText w:val=""/>
      <w:lvlJc w:val="left"/>
      <w:pPr>
        <w:ind w:left="1004" w:hanging="360"/>
      </w:pPr>
      <w:rPr>
        <w:rFonts w:ascii="Wingdings" w:hAnsi="Wingdings"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1"/>
  </w:num>
  <w:num w:numId="12" w16cid:durableId="1863932260">
    <w:abstractNumId w:val="10"/>
  </w:num>
  <w:num w:numId="13" w16cid:durableId="9541705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952B1"/>
    <w:rsid w:val="000A203C"/>
    <w:rsid w:val="0015074B"/>
    <w:rsid w:val="00173829"/>
    <w:rsid w:val="001813DB"/>
    <w:rsid w:val="00184E89"/>
    <w:rsid w:val="0023782D"/>
    <w:rsid w:val="002442ED"/>
    <w:rsid w:val="002709CE"/>
    <w:rsid w:val="0028132A"/>
    <w:rsid w:val="00283AE2"/>
    <w:rsid w:val="0029639D"/>
    <w:rsid w:val="002F3096"/>
    <w:rsid w:val="00311CAB"/>
    <w:rsid w:val="00326F90"/>
    <w:rsid w:val="00497CDC"/>
    <w:rsid w:val="004A3736"/>
    <w:rsid w:val="00512667"/>
    <w:rsid w:val="00560546"/>
    <w:rsid w:val="00624336"/>
    <w:rsid w:val="0064528F"/>
    <w:rsid w:val="006531C3"/>
    <w:rsid w:val="00683A9C"/>
    <w:rsid w:val="006C3CDC"/>
    <w:rsid w:val="0076425C"/>
    <w:rsid w:val="00766304"/>
    <w:rsid w:val="00774987"/>
    <w:rsid w:val="007757A8"/>
    <w:rsid w:val="007A0B54"/>
    <w:rsid w:val="007D5F26"/>
    <w:rsid w:val="00820FD2"/>
    <w:rsid w:val="00835783"/>
    <w:rsid w:val="008529A7"/>
    <w:rsid w:val="00882136"/>
    <w:rsid w:val="00885790"/>
    <w:rsid w:val="008B04E0"/>
    <w:rsid w:val="008B7D27"/>
    <w:rsid w:val="009675B6"/>
    <w:rsid w:val="009D765B"/>
    <w:rsid w:val="00A03130"/>
    <w:rsid w:val="00A450DD"/>
    <w:rsid w:val="00A67E51"/>
    <w:rsid w:val="00AA1D8D"/>
    <w:rsid w:val="00B35A21"/>
    <w:rsid w:val="00B44B98"/>
    <w:rsid w:val="00B47730"/>
    <w:rsid w:val="00B810A2"/>
    <w:rsid w:val="00B85727"/>
    <w:rsid w:val="00BB0C7B"/>
    <w:rsid w:val="00BF2F2F"/>
    <w:rsid w:val="00C51724"/>
    <w:rsid w:val="00CB0664"/>
    <w:rsid w:val="00CB15BC"/>
    <w:rsid w:val="00CC583D"/>
    <w:rsid w:val="00CD0D87"/>
    <w:rsid w:val="00E07C95"/>
    <w:rsid w:val="00E11E71"/>
    <w:rsid w:val="00E73F89"/>
    <w:rsid w:val="00E83392"/>
    <w:rsid w:val="00EC1601"/>
    <w:rsid w:val="00FB1A85"/>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342</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SRT-FR (280)</TermName>
          <TermId xmlns="http://schemas.microsoft.com/office/infopath/2007/PartnerControls">014b9ec5-2e85-422a-a8a2-d62156d8b4ec</TermId>
        </TermInfo>
      </Terms>
    </ic30b02f2e4442e282db724ab73aab5d>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customXml/itemProps2.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3.xml><?xml version="1.0" encoding="utf-8"?>
<ds:datastoreItem xmlns:ds="http://schemas.openxmlformats.org/officeDocument/2006/customXml" ds:itemID="{0740C6D3-75A0-41BE-8AC3-93329D011B5A}"/>
</file>

<file path=customXml/itemProps4.xml><?xml version="1.0" encoding="utf-8"?>
<ds:datastoreItem xmlns:ds="http://schemas.openxmlformats.org/officeDocument/2006/customXml" ds:itemID="{18BED78A-4550-43A3-9006-1EA138D3D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311</Words>
  <Characters>1965</Characters>
  <Application>Microsoft Office Word</Application>
  <DocSecurity>0</DocSecurity>
  <Lines>16</Lines>
  <Paragraphs>4</Paragraphs>
  <ScaleCrop>false</ScaleCrop>
  <Manager/>
  <Company/>
  <LinksUpToDate>false</LinksUpToDate>
  <CharactersWithSpaces>2272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44</cp:revision>
  <dcterms:created xsi:type="dcterms:W3CDTF">2025-07-16T09:14:00Z</dcterms:created>
  <dcterms:modified xsi:type="dcterms:W3CDTF">2025-08-12T06:31:00Z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FAFLEX Inhaltsverzeichnis">
    <vt:lpwstr>342;#SRT-FR (280)|014b9ec5-2e85-422a-a8a2-d62156d8b4ec</vt:lpwstr>
  </property>
  <property fmtid="{D5CDD505-2E9C-101B-9397-08002B2CF9AE}" pid="7" name="E_Department">
    <vt:lpwstr/>
  </property>
  <property fmtid="{D5CDD505-2E9C-101B-9397-08002B2CF9AE}" pid="8" name="E_Division">
    <vt:lpwstr/>
  </property>
  <property fmtid="{D5CDD505-2E9C-101B-9397-08002B2CF9AE}" pid="9" name="E_SubCategory">
    <vt:lpwstr/>
  </property>
  <property fmtid="{D5CDD505-2E9C-101B-9397-08002B2CF9AE}" pid="10" name="EFAFLEX_x0020_Inhaltsverzeichnis">
    <vt:lpwstr>342;#SRT-FR (280)|014b9ec5-2e85-422a-a8a2-d62156d8b4ec</vt:lpwstr>
  </property>
</Properties>
</file>