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55F8F755" w:rsidR="00E07C95" w:rsidRPr="0080732D" w:rsidRDefault="00D3287F" w:rsidP="00FC77C3">
      <w:pPr>
        <w:rPr>
          <w:rFonts w:ascii="Arial" w:hAnsi="Arial" w:cs="Arial"/>
          <w:lang w:val="fr-FR"/>
        </w:rPr>
      </w:pPr>
      <w:r w:rsidRPr="0080732D">
        <w:rPr>
          <w:rFonts w:ascii="Arial" w:hAnsi="Arial" w:cs="Arial"/>
          <w:b/>
          <w:bCs/>
          <w:sz w:val="28"/>
          <w:szCs w:val="28"/>
          <w:lang w:val="fr-FR"/>
        </w:rPr>
        <w:t>PORTE RAPIDE À ENROULEMENT</w:t>
      </w:r>
      <w:r w:rsidR="00E07C95" w:rsidRPr="0080732D">
        <w:rPr>
          <w:rFonts w:ascii="Arial" w:hAnsi="Arial" w:cs="Arial"/>
          <w:b/>
          <w:bCs/>
          <w:sz w:val="28"/>
          <w:szCs w:val="28"/>
          <w:lang w:val="fr-FR"/>
        </w:rPr>
        <w:t xml:space="preserve">, </w:t>
      </w:r>
      <w:r w:rsidR="0065404D" w:rsidRPr="0080732D">
        <w:rPr>
          <w:rFonts w:ascii="Arial" w:hAnsi="Arial" w:cs="Arial"/>
          <w:b/>
          <w:bCs/>
          <w:sz w:val="28"/>
          <w:szCs w:val="28"/>
          <w:lang w:val="fr-FR"/>
        </w:rPr>
        <w:t>Type</w:t>
      </w:r>
      <w:proofErr w:type="gramStart"/>
      <w:r w:rsidR="0065404D" w:rsidRPr="0080732D">
        <w:rPr>
          <w:rFonts w:ascii="Arial" w:hAnsi="Arial" w:cs="Arial"/>
          <w:b/>
          <w:bCs/>
          <w:sz w:val="28"/>
          <w:szCs w:val="28"/>
          <w:lang w:val="fr-FR"/>
        </w:rPr>
        <w:t xml:space="preserve"> «EFA</w:t>
      </w:r>
      <w:proofErr w:type="gramEnd"/>
      <w:r w:rsidR="0065404D" w:rsidRPr="0080732D">
        <w:rPr>
          <w:rFonts w:ascii="Arial" w:hAnsi="Arial" w:cs="Arial"/>
          <w:b/>
          <w:bCs/>
          <w:sz w:val="28"/>
          <w:szCs w:val="28"/>
          <w:lang w:val="fr-FR"/>
        </w:rPr>
        <w:t>-SRT</w:t>
      </w:r>
      <w:r w:rsidR="0065404D" w:rsidRPr="0080732D">
        <w:rPr>
          <w:rFonts w:ascii="Arial" w:hAnsi="Arial" w:cs="Arial"/>
          <w:b/>
          <w:bCs/>
          <w:sz w:val="28"/>
          <w:szCs w:val="28"/>
          <w:vertAlign w:val="superscript"/>
          <w:lang w:val="fr-FR"/>
        </w:rPr>
        <w:t>®</w:t>
      </w:r>
      <w:r w:rsidR="0065404D" w:rsidRPr="0080732D">
        <w:rPr>
          <w:rFonts w:ascii="Arial" w:hAnsi="Arial" w:cs="Arial"/>
          <w:b/>
          <w:bCs/>
          <w:sz w:val="28"/>
          <w:szCs w:val="28"/>
          <w:lang w:val="fr-FR"/>
        </w:rPr>
        <w:t>-</w:t>
      </w:r>
      <w:proofErr w:type="gramStart"/>
      <w:r w:rsidR="0065404D" w:rsidRPr="0080732D">
        <w:rPr>
          <w:rFonts w:ascii="Arial" w:hAnsi="Arial" w:cs="Arial"/>
          <w:b/>
          <w:bCs/>
          <w:sz w:val="28"/>
          <w:szCs w:val="28"/>
          <w:lang w:val="fr-FR"/>
        </w:rPr>
        <w:t>MS»</w:t>
      </w:r>
      <w:proofErr w:type="gramEnd"/>
    </w:p>
    <w:p w14:paraId="462CB7FE" w14:textId="6EC58025" w:rsidR="00E07C95" w:rsidRPr="0080732D" w:rsidRDefault="00D3287F" w:rsidP="00825D8F">
      <w:pPr>
        <w:rPr>
          <w:rFonts w:ascii="Arial" w:hAnsi="Arial" w:cs="Arial"/>
          <w:color w:val="FF0000"/>
          <w:sz w:val="20"/>
          <w:szCs w:val="20"/>
          <w:lang w:val="fr-FR"/>
        </w:rPr>
      </w:pPr>
      <w:r w:rsidRPr="0080732D">
        <w:rPr>
          <w:rFonts w:ascii="Arial" w:hAnsi="Arial" w:cs="Arial"/>
          <w:sz w:val="20"/>
          <w:szCs w:val="20"/>
          <w:lang w:val="fr-FR"/>
        </w:rPr>
        <w:t>Le</w:t>
      </w:r>
      <w:proofErr w:type="gramStart"/>
      <w:r w:rsidRPr="0080732D">
        <w:rPr>
          <w:rFonts w:ascii="Arial" w:hAnsi="Arial" w:cs="Arial"/>
          <w:sz w:val="20"/>
          <w:szCs w:val="20"/>
          <w:lang w:val="fr-FR"/>
        </w:rPr>
        <w:t xml:space="preserve"> </w:t>
      </w:r>
      <w:r w:rsidRPr="0080732D">
        <w:rPr>
          <w:rFonts w:ascii="Arial" w:hAnsi="Arial" w:cs="Arial"/>
          <w:b/>
          <w:bCs/>
          <w:sz w:val="20"/>
          <w:szCs w:val="20"/>
          <w:lang w:val="fr-FR"/>
        </w:rPr>
        <w:t>«EFA</w:t>
      </w:r>
      <w:proofErr w:type="gramEnd"/>
      <w:r w:rsidRPr="0080732D">
        <w:rPr>
          <w:rFonts w:ascii="Arial" w:hAnsi="Arial" w:cs="Arial"/>
          <w:b/>
          <w:bCs/>
          <w:sz w:val="20"/>
          <w:szCs w:val="20"/>
          <w:lang w:val="fr-FR"/>
        </w:rPr>
        <w:t>-SRT</w:t>
      </w:r>
      <w:r w:rsidRPr="0080732D">
        <w:rPr>
          <w:rFonts w:ascii="Arial" w:hAnsi="Arial" w:cs="Arial"/>
          <w:b/>
          <w:bCs/>
          <w:sz w:val="20"/>
          <w:szCs w:val="20"/>
          <w:vertAlign w:val="superscript"/>
          <w:lang w:val="fr-FR"/>
        </w:rPr>
        <w:t xml:space="preserve">® </w:t>
      </w:r>
      <w:proofErr w:type="gramStart"/>
      <w:r w:rsidRPr="0080732D">
        <w:rPr>
          <w:rFonts w:ascii="Arial" w:hAnsi="Arial" w:cs="Arial"/>
          <w:b/>
          <w:bCs/>
          <w:sz w:val="20"/>
          <w:szCs w:val="20"/>
          <w:lang w:val="fr-FR"/>
        </w:rPr>
        <w:t>MS»</w:t>
      </w:r>
      <w:proofErr w:type="gramEnd"/>
      <w:r w:rsidRPr="0080732D">
        <w:rPr>
          <w:rFonts w:ascii="Arial" w:hAnsi="Arial" w:cs="Arial"/>
          <w:b/>
          <w:bCs/>
          <w:sz w:val="20"/>
          <w:szCs w:val="20"/>
          <w:lang w:val="fr-FR"/>
        </w:rPr>
        <w:t xml:space="preserve"> </w:t>
      </w:r>
      <w:r w:rsidRPr="0080732D">
        <w:rPr>
          <w:rFonts w:ascii="Arial" w:hAnsi="Arial" w:cs="Arial"/>
          <w:sz w:val="20"/>
          <w:szCs w:val="20"/>
          <w:lang w:val="fr-FR"/>
        </w:rPr>
        <w:t xml:space="preserve">est un </w:t>
      </w:r>
      <w:r w:rsidRPr="0080732D">
        <w:rPr>
          <w:rFonts w:ascii="Arial" w:hAnsi="Arial" w:cs="Arial"/>
          <w:b/>
          <w:bCs/>
          <w:sz w:val="20"/>
          <w:szCs w:val="20"/>
          <w:lang w:val="fr-FR"/>
        </w:rPr>
        <w:t>composant de sécurité homologué CE au sens de la directive Machines 2006/42/CE</w:t>
      </w:r>
      <w:r w:rsidRPr="0080732D">
        <w:rPr>
          <w:rFonts w:ascii="Arial" w:hAnsi="Arial" w:cs="Arial"/>
          <w:sz w:val="20"/>
          <w:szCs w:val="20"/>
          <w:lang w:val="fr-FR"/>
        </w:rPr>
        <w:t xml:space="preserve"> avec un </w:t>
      </w:r>
      <w:r w:rsidRPr="0080732D">
        <w:rPr>
          <w:rFonts w:ascii="Arial" w:hAnsi="Arial" w:cs="Arial"/>
          <w:b/>
          <w:bCs/>
          <w:i/>
          <w:iCs/>
          <w:sz w:val="20"/>
          <w:szCs w:val="20"/>
          <w:lang w:val="fr-FR"/>
        </w:rPr>
        <w:t>niveau de performance</w:t>
      </w:r>
      <w:proofErr w:type="gramStart"/>
      <w:r w:rsidRPr="0080732D">
        <w:rPr>
          <w:rFonts w:ascii="Arial" w:hAnsi="Arial" w:cs="Arial"/>
          <w:b/>
          <w:bCs/>
          <w:i/>
          <w:iCs/>
          <w:sz w:val="20"/>
          <w:szCs w:val="20"/>
          <w:lang w:val="fr-FR"/>
        </w:rPr>
        <w:t xml:space="preserve"> «d</w:t>
      </w:r>
      <w:proofErr w:type="gramEnd"/>
      <w:r w:rsidRPr="0080732D">
        <w:rPr>
          <w:rFonts w:ascii="Arial" w:hAnsi="Arial" w:cs="Arial"/>
          <w:b/>
          <w:bCs/>
          <w:i/>
          <w:iCs/>
          <w:sz w:val="20"/>
          <w:szCs w:val="20"/>
          <w:lang w:val="fr-FR"/>
        </w:rPr>
        <w:t>» certifié</w:t>
      </w:r>
      <w:r w:rsidRPr="0080732D">
        <w:rPr>
          <w:rFonts w:ascii="Arial" w:hAnsi="Arial" w:cs="Arial"/>
          <w:sz w:val="20"/>
          <w:szCs w:val="20"/>
          <w:lang w:val="fr-FR"/>
        </w:rPr>
        <w:t xml:space="preserve"> pour les </w:t>
      </w:r>
      <w:r w:rsidRPr="0080732D">
        <w:rPr>
          <w:rFonts w:ascii="Arial" w:hAnsi="Arial" w:cs="Arial"/>
          <w:b/>
          <w:bCs/>
          <w:sz w:val="20"/>
          <w:szCs w:val="20"/>
          <w:lang w:val="fr-FR"/>
        </w:rPr>
        <w:t>fonctions de sécurité selon la norme DIN EN ISO 13849</w:t>
      </w:r>
      <w:r w:rsidRPr="0080732D">
        <w:rPr>
          <w:rFonts w:ascii="Arial" w:hAnsi="Arial" w:cs="Arial"/>
          <w:sz w:val="20"/>
          <w:szCs w:val="20"/>
          <w:lang w:val="fr-FR"/>
        </w:rPr>
        <w:t xml:space="preserve">. Il s'agit d'un </w:t>
      </w:r>
      <w:r w:rsidRPr="0080732D">
        <w:rPr>
          <w:rFonts w:ascii="Arial" w:hAnsi="Arial" w:cs="Arial"/>
          <w:b/>
          <w:bCs/>
          <w:sz w:val="20"/>
          <w:szCs w:val="20"/>
          <w:lang w:val="fr-FR"/>
        </w:rPr>
        <w:t>dispositif de protection séparateur à commande mécanique et à action simple avec verrouillage selon la norme DIN EN 953</w:t>
      </w:r>
      <w:r w:rsidR="003B0A37" w:rsidRPr="0080732D">
        <w:rPr>
          <w:rFonts w:ascii="Arial" w:hAnsi="Arial" w:cs="Arial"/>
          <w:b/>
          <w:bCs/>
          <w:sz w:val="20"/>
          <w:szCs w:val="20"/>
          <w:lang w:val="fr-FR"/>
        </w:rPr>
        <w:t>.</w:t>
      </w:r>
    </w:p>
    <w:p w14:paraId="3C9B70CD" w14:textId="02F96B1E" w:rsidR="00E07C95" w:rsidRPr="007E5CD5" w:rsidRDefault="00CB587B" w:rsidP="00825D8F">
      <w:pPr>
        <w:rPr>
          <w:rFonts w:ascii="Arial" w:hAnsi="Arial" w:cs="Arial"/>
          <w:caps/>
          <w:sz w:val="20"/>
          <w:szCs w:val="20"/>
          <w:lang w:val="de-DE"/>
        </w:rPr>
      </w:pPr>
      <w:r w:rsidRPr="00CB587B">
        <w:rPr>
          <w:rFonts w:ascii="Arial" w:hAnsi="Arial" w:cs="Arial"/>
          <w:b/>
          <w:caps/>
          <w:szCs w:val="20"/>
          <w:lang w:val="de-DE"/>
        </w:rPr>
        <w:t>CARACTÉRISTIQUES TECHNIQUES</w:t>
      </w:r>
      <w:r w:rsidR="00E07C95"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634DC347" w14:textId="2028DDF2" w:rsidR="00FC77C3" w:rsidRPr="0080732D" w:rsidRDefault="00CB587B" w:rsidP="00825D8F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80732D">
        <w:rPr>
          <w:rFonts w:ascii="Arial" w:hAnsi="Arial" w:cs="Arial"/>
          <w:sz w:val="20"/>
          <w:szCs w:val="20"/>
          <w:lang w:val="fr-FR"/>
        </w:rPr>
        <w:t xml:space="preserve">Tablier de </w:t>
      </w:r>
      <w:proofErr w:type="gramStart"/>
      <w:r w:rsidRPr="0080732D">
        <w:rPr>
          <w:rFonts w:ascii="Arial" w:hAnsi="Arial" w:cs="Arial"/>
          <w:sz w:val="20"/>
          <w:szCs w:val="20"/>
          <w:lang w:val="fr-FR"/>
        </w:rPr>
        <w:t>porte:</w:t>
      </w:r>
      <w:proofErr w:type="gramEnd"/>
      <w:r w:rsidRPr="0080732D">
        <w:rPr>
          <w:rFonts w:ascii="Arial" w:hAnsi="Arial" w:cs="Arial"/>
          <w:sz w:val="20"/>
          <w:szCs w:val="20"/>
          <w:lang w:val="fr-FR"/>
        </w:rPr>
        <w:t xml:space="preserve"> constitué d'un </w:t>
      </w:r>
      <w:r w:rsidRPr="0080732D">
        <w:rPr>
          <w:rFonts w:ascii="Arial" w:hAnsi="Arial" w:cs="Arial"/>
          <w:b/>
          <w:bCs/>
          <w:sz w:val="20"/>
          <w:szCs w:val="20"/>
          <w:lang w:val="fr-FR"/>
        </w:rPr>
        <w:t>rideau en PVC transparent</w:t>
      </w:r>
      <w:r w:rsidRPr="0080732D">
        <w:rPr>
          <w:rFonts w:ascii="Arial" w:hAnsi="Arial" w:cs="Arial"/>
          <w:sz w:val="20"/>
          <w:szCs w:val="20"/>
          <w:lang w:val="fr-FR"/>
        </w:rPr>
        <w:t xml:space="preserve"> </w:t>
      </w:r>
      <w:r w:rsidRPr="0080732D">
        <w:rPr>
          <w:rFonts w:ascii="Arial" w:hAnsi="Arial" w:cs="Arial"/>
          <w:b/>
          <w:bCs/>
          <w:sz w:val="20"/>
          <w:szCs w:val="20"/>
          <w:lang w:val="fr-FR"/>
        </w:rPr>
        <w:t>d'environ 2 mm d'épaisseur</w:t>
      </w:r>
      <w:r w:rsidRPr="0080732D">
        <w:rPr>
          <w:rFonts w:ascii="Arial" w:hAnsi="Arial" w:cs="Arial"/>
          <w:sz w:val="20"/>
          <w:szCs w:val="20"/>
          <w:lang w:val="fr-FR"/>
        </w:rPr>
        <w:t xml:space="preserve"> </w:t>
      </w:r>
      <w:r w:rsidRPr="0080732D">
        <w:rPr>
          <w:rFonts w:ascii="Arial" w:hAnsi="Arial" w:cs="Arial"/>
          <w:b/>
          <w:bCs/>
          <w:sz w:val="20"/>
          <w:szCs w:val="20"/>
          <w:lang w:val="fr-FR"/>
        </w:rPr>
        <w:t>avec bandes réfléchissantes et dispositifs anti-vent</w:t>
      </w:r>
      <w:r w:rsidRPr="0080732D">
        <w:rPr>
          <w:rFonts w:ascii="Arial" w:hAnsi="Arial" w:cs="Arial"/>
          <w:sz w:val="20"/>
          <w:szCs w:val="20"/>
          <w:lang w:val="fr-FR"/>
        </w:rPr>
        <w:t xml:space="preserve">, </w:t>
      </w:r>
      <w:r w:rsidRPr="0080732D">
        <w:rPr>
          <w:rFonts w:ascii="Arial" w:hAnsi="Arial" w:cs="Arial"/>
          <w:b/>
          <w:bCs/>
          <w:sz w:val="20"/>
          <w:szCs w:val="20"/>
          <w:lang w:val="fr-FR"/>
        </w:rPr>
        <w:t>exempt de substances susceptibles d'altérer le revêtement</w:t>
      </w:r>
      <w:r w:rsidR="00FC77C3" w:rsidRPr="0080732D">
        <w:rPr>
          <w:rFonts w:ascii="Arial" w:hAnsi="Arial" w:cs="Arial"/>
          <w:sz w:val="20"/>
          <w:szCs w:val="20"/>
          <w:lang w:val="fr-FR"/>
        </w:rPr>
        <w:t>.</w:t>
      </w:r>
    </w:p>
    <w:p w14:paraId="37D01CFB" w14:textId="77777777" w:rsidR="00CB587B" w:rsidRPr="0080732D" w:rsidRDefault="00CB587B" w:rsidP="00CB587B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80732D">
        <w:rPr>
          <w:rFonts w:ascii="Arial" w:hAnsi="Arial" w:cs="Arial"/>
          <w:sz w:val="20"/>
          <w:szCs w:val="20"/>
          <w:lang w:val="fr-FR"/>
        </w:rPr>
        <w:t xml:space="preserve">La </w:t>
      </w:r>
      <w:r w:rsidRPr="0080732D">
        <w:rPr>
          <w:rFonts w:ascii="Arial" w:hAnsi="Arial" w:cs="Arial"/>
          <w:b/>
          <w:bCs/>
          <w:sz w:val="20"/>
          <w:szCs w:val="20"/>
          <w:lang w:val="fr-FR"/>
        </w:rPr>
        <w:t>commande à convertisseur de fréquence performante</w:t>
      </w:r>
      <w:r w:rsidRPr="0080732D">
        <w:rPr>
          <w:rFonts w:ascii="Arial" w:hAnsi="Arial" w:cs="Arial"/>
          <w:sz w:val="20"/>
          <w:szCs w:val="20"/>
          <w:lang w:val="fr-FR"/>
        </w:rPr>
        <w:t xml:space="preserve">, associée à l'entraînement adapté sur le plan fonctionnel, permet un fonctionnement </w:t>
      </w:r>
      <w:r w:rsidRPr="0080732D">
        <w:rPr>
          <w:rFonts w:ascii="Arial" w:hAnsi="Arial" w:cs="Arial"/>
          <w:b/>
          <w:bCs/>
          <w:sz w:val="20"/>
          <w:szCs w:val="20"/>
          <w:lang w:val="fr-FR"/>
        </w:rPr>
        <w:t>particulièrement dynamique de la porte</w:t>
      </w:r>
      <w:r w:rsidRPr="0080732D">
        <w:rPr>
          <w:rFonts w:ascii="Arial" w:hAnsi="Arial" w:cs="Arial"/>
          <w:sz w:val="20"/>
          <w:szCs w:val="20"/>
          <w:lang w:val="fr-FR"/>
        </w:rPr>
        <w:t xml:space="preserve">. Le </w:t>
      </w:r>
      <w:r w:rsidRPr="0080732D">
        <w:rPr>
          <w:rFonts w:ascii="Arial" w:hAnsi="Arial" w:cs="Arial"/>
          <w:b/>
          <w:bCs/>
          <w:sz w:val="20"/>
          <w:szCs w:val="20"/>
          <w:lang w:val="fr-FR"/>
        </w:rPr>
        <w:t xml:space="preserve">dispositif de verrouillage pour la détection de la position fermée sécurisée (interrupteur de fin de </w:t>
      </w:r>
      <w:proofErr w:type="gramStart"/>
      <w:r w:rsidRPr="0080732D">
        <w:rPr>
          <w:rFonts w:ascii="Arial" w:hAnsi="Arial" w:cs="Arial"/>
          <w:b/>
          <w:bCs/>
          <w:sz w:val="20"/>
          <w:szCs w:val="20"/>
          <w:lang w:val="fr-FR"/>
        </w:rPr>
        <w:t>course:</w:t>
      </w:r>
      <w:proofErr w:type="gramEnd"/>
      <w:r w:rsidRPr="0080732D">
        <w:rPr>
          <w:rFonts w:ascii="Arial" w:hAnsi="Arial" w:cs="Arial"/>
          <w:b/>
          <w:bCs/>
          <w:sz w:val="20"/>
          <w:szCs w:val="20"/>
          <w:lang w:val="fr-FR"/>
        </w:rPr>
        <w:t xml:space="preserve"> ifm) permet un raccordement à la machine dans la catégorie 4 / PL e selon la norme DIN EN ISO 13849-1</w:t>
      </w:r>
      <w:r w:rsidR="00281F2A" w:rsidRPr="0080732D">
        <w:rPr>
          <w:rFonts w:ascii="Arial" w:hAnsi="Arial" w:cs="Arial"/>
          <w:sz w:val="20"/>
          <w:szCs w:val="20"/>
          <w:lang w:val="fr-FR"/>
        </w:rPr>
        <w:t>.</w:t>
      </w:r>
    </w:p>
    <w:p w14:paraId="4C80A242" w14:textId="45F495D6" w:rsidR="00E07C95" w:rsidRPr="0080732D" w:rsidRDefault="00CB587B" w:rsidP="00CB587B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80732D">
        <w:rPr>
          <w:rFonts w:ascii="Arial" w:hAnsi="Arial" w:cs="Arial"/>
          <w:sz w:val="20"/>
          <w:szCs w:val="20"/>
          <w:lang w:val="fr-FR"/>
        </w:rPr>
        <w:t>Vitesse d'ouverture jusqu'à 1,3 m/</w:t>
      </w:r>
      <w:proofErr w:type="gramStart"/>
      <w:r w:rsidRPr="0080732D">
        <w:rPr>
          <w:rFonts w:ascii="Arial" w:hAnsi="Arial" w:cs="Arial"/>
          <w:sz w:val="20"/>
          <w:szCs w:val="20"/>
          <w:lang w:val="fr-FR"/>
        </w:rPr>
        <w:t>s;</w:t>
      </w:r>
      <w:proofErr w:type="gramEnd"/>
      <w:r w:rsidRPr="0080732D">
        <w:rPr>
          <w:rFonts w:ascii="Arial" w:hAnsi="Arial" w:cs="Arial"/>
          <w:sz w:val="20"/>
          <w:szCs w:val="20"/>
          <w:lang w:val="fr-FR"/>
        </w:rPr>
        <w:t xml:space="preserve"> vitesse de fermeture jusqu'à 0,8 m/</w:t>
      </w:r>
      <w:r w:rsidR="00E07C95" w:rsidRPr="0080732D">
        <w:rPr>
          <w:rFonts w:ascii="Arial" w:hAnsi="Arial" w:cs="Arial"/>
          <w:sz w:val="20"/>
          <w:szCs w:val="20"/>
          <w:lang w:val="fr-FR"/>
        </w:rPr>
        <w:t>s</w:t>
      </w:r>
    </w:p>
    <w:p w14:paraId="0224132D" w14:textId="5FD4C645" w:rsidR="0044750B" w:rsidRDefault="000D0A7F" w:rsidP="00825D8F">
      <w:pPr>
        <w:pStyle w:val="Listenabsatz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de-DE"/>
        </w:rPr>
      </w:pPr>
      <w:r w:rsidRPr="0080732D">
        <w:rPr>
          <w:rFonts w:ascii="Arial" w:hAnsi="Arial" w:cs="Arial"/>
          <w:sz w:val="20"/>
          <w:szCs w:val="20"/>
          <w:lang w:val="fr-FR"/>
        </w:rPr>
        <w:t xml:space="preserve">La </w:t>
      </w:r>
      <w:r w:rsidRPr="0080732D">
        <w:rPr>
          <w:rFonts w:ascii="Arial" w:hAnsi="Arial" w:cs="Arial"/>
          <w:b/>
          <w:bCs/>
          <w:sz w:val="20"/>
          <w:szCs w:val="20"/>
          <w:lang w:val="fr-FR"/>
        </w:rPr>
        <w:t>COMMANDE À MICROPROCESSEUR</w:t>
      </w:r>
      <w:r w:rsidRPr="0080732D">
        <w:rPr>
          <w:rFonts w:ascii="Arial" w:hAnsi="Arial" w:cs="Arial"/>
          <w:sz w:val="20"/>
          <w:szCs w:val="20"/>
          <w:lang w:val="fr-FR"/>
        </w:rPr>
        <w:t xml:space="preserve"> est installée avec le convertisseur de fréquence intégré dans une armoire électrique séparée en acier, indice de protection IP 54. </w:t>
      </w:r>
      <w:proofErr w:type="spellStart"/>
      <w:r w:rsidRPr="000D0A7F">
        <w:rPr>
          <w:rFonts w:ascii="Arial" w:hAnsi="Arial" w:cs="Arial"/>
          <w:sz w:val="20"/>
          <w:szCs w:val="20"/>
          <w:lang w:val="de-DE"/>
        </w:rPr>
        <w:t>Raccordement</w:t>
      </w:r>
      <w:proofErr w:type="spellEnd"/>
      <w:r w:rsidRPr="000D0A7F">
        <w:rPr>
          <w:rFonts w:ascii="Arial" w:hAnsi="Arial" w:cs="Arial"/>
          <w:sz w:val="20"/>
          <w:szCs w:val="20"/>
          <w:lang w:val="de-DE"/>
        </w:rPr>
        <w:t xml:space="preserve"> à </w:t>
      </w:r>
      <w:proofErr w:type="spellStart"/>
      <w:r w:rsidRPr="000D0A7F">
        <w:rPr>
          <w:rFonts w:ascii="Arial" w:hAnsi="Arial" w:cs="Arial"/>
          <w:sz w:val="20"/>
          <w:szCs w:val="20"/>
          <w:lang w:val="de-DE"/>
        </w:rPr>
        <w:t>l'alimentation</w:t>
      </w:r>
      <w:proofErr w:type="spellEnd"/>
      <w:r w:rsidRPr="000D0A7F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0D0A7F">
        <w:rPr>
          <w:rFonts w:ascii="Arial" w:hAnsi="Arial" w:cs="Arial"/>
          <w:sz w:val="20"/>
          <w:szCs w:val="20"/>
          <w:lang w:val="de-DE"/>
        </w:rPr>
        <w:t>électrique</w:t>
      </w:r>
      <w:proofErr w:type="spellEnd"/>
      <w:r w:rsidRPr="000D0A7F">
        <w:rPr>
          <w:rFonts w:ascii="Arial" w:hAnsi="Arial" w:cs="Arial"/>
          <w:sz w:val="20"/>
          <w:szCs w:val="20"/>
          <w:lang w:val="de-DE"/>
        </w:rPr>
        <w:t xml:space="preserve"> 3~/N/PE 400 </w:t>
      </w:r>
      <w:proofErr w:type="spellStart"/>
      <w:r w:rsidRPr="000D0A7F">
        <w:rPr>
          <w:rFonts w:ascii="Arial" w:hAnsi="Arial" w:cs="Arial"/>
          <w:sz w:val="20"/>
          <w:szCs w:val="20"/>
          <w:lang w:val="de-DE"/>
        </w:rPr>
        <w:t>volts</w:t>
      </w:r>
      <w:proofErr w:type="spellEnd"/>
      <w:r w:rsidRPr="000D0A7F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0D0A7F">
        <w:rPr>
          <w:rFonts w:ascii="Arial" w:hAnsi="Arial" w:cs="Arial"/>
          <w:sz w:val="20"/>
          <w:szCs w:val="20"/>
          <w:lang w:val="de-DE"/>
        </w:rPr>
        <w:t>sur</w:t>
      </w:r>
      <w:proofErr w:type="spellEnd"/>
      <w:r w:rsidRPr="000D0A7F">
        <w:rPr>
          <w:rFonts w:ascii="Arial" w:hAnsi="Arial" w:cs="Arial"/>
          <w:sz w:val="20"/>
          <w:szCs w:val="20"/>
          <w:lang w:val="de-DE"/>
        </w:rPr>
        <w:t xml:space="preserve"> site.</w:t>
      </w:r>
    </w:p>
    <w:p w14:paraId="28DFD37F" w14:textId="77777777" w:rsidR="00825D8F" w:rsidRPr="0044750B" w:rsidRDefault="00825D8F" w:rsidP="00825D8F">
      <w:pPr>
        <w:pStyle w:val="Listenabsatz"/>
        <w:autoSpaceDE w:val="0"/>
        <w:autoSpaceDN w:val="0"/>
        <w:adjustRightInd w:val="0"/>
        <w:spacing w:after="0"/>
        <w:ind w:left="360"/>
        <w:rPr>
          <w:rFonts w:ascii="Arial" w:hAnsi="Arial" w:cs="Arial"/>
          <w:sz w:val="20"/>
          <w:szCs w:val="20"/>
          <w:lang w:val="de-DE"/>
        </w:rPr>
      </w:pPr>
    </w:p>
    <w:p w14:paraId="2BC6DC20" w14:textId="3D941B89" w:rsidR="00E07C95" w:rsidRPr="0044750B" w:rsidRDefault="000D0A7F" w:rsidP="0044750B">
      <w:pPr>
        <w:rPr>
          <w:rFonts w:ascii="Arial" w:hAnsi="Arial" w:cs="Arial"/>
          <w:caps/>
          <w:sz w:val="20"/>
          <w:szCs w:val="20"/>
          <w:lang w:val="de-DE"/>
        </w:rPr>
      </w:pPr>
      <w:r w:rsidRPr="000D0A7F">
        <w:rPr>
          <w:rFonts w:ascii="Arial" w:hAnsi="Arial" w:cs="Arial"/>
          <w:b/>
          <w:caps/>
          <w:szCs w:val="20"/>
          <w:lang w:val="de-DE"/>
        </w:rPr>
        <w:t>PERFORMANCES (SELON L'ÉQUIPEMENT</w:t>
      </w:r>
      <w:r w:rsidR="00E07C95" w:rsidRPr="0044750B">
        <w:rPr>
          <w:rFonts w:ascii="Arial" w:hAnsi="Arial" w:cs="Arial"/>
          <w:b/>
          <w:caps/>
          <w:szCs w:val="20"/>
          <w:lang w:val="de-DE"/>
        </w:rPr>
        <w:t xml:space="preserve">) </w:t>
      </w:r>
    </w:p>
    <w:p w14:paraId="41B54799" w14:textId="7267F92E" w:rsidR="000D0A7F" w:rsidRPr="0080732D" w:rsidRDefault="000D0A7F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80732D">
        <w:rPr>
          <w:rFonts w:ascii="Arial" w:hAnsi="Arial" w:cs="Arial"/>
          <w:sz w:val="20"/>
          <w:szCs w:val="20"/>
          <w:lang w:val="fr-FR"/>
        </w:rPr>
        <w:t xml:space="preserve">Résistance au </w:t>
      </w:r>
      <w:proofErr w:type="gramStart"/>
      <w:r w:rsidRPr="0080732D">
        <w:rPr>
          <w:rFonts w:ascii="Arial" w:hAnsi="Arial" w:cs="Arial"/>
          <w:sz w:val="20"/>
          <w:szCs w:val="20"/>
          <w:lang w:val="fr-FR"/>
        </w:rPr>
        <w:t>vent:</w:t>
      </w:r>
      <w:proofErr w:type="gramEnd"/>
      <w:r w:rsidRPr="0080732D">
        <w:rPr>
          <w:rFonts w:ascii="Arial" w:hAnsi="Arial" w:cs="Arial"/>
          <w:sz w:val="20"/>
          <w:szCs w:val="20"/>
          <w:lang w:val="fr-FR"/>
        </w:rPr>
        <w:t xml:space="preserve"> DIN EN 12424, classe 0</w:t>
      </w:r>
    </w:p>
    <w:p w14:paraId="5ED668BB" w14:textId="627CC345" w:rsidR="000D0A7F" w:rsidRPr="0080732D" w:rsidRDefault="000D0A7F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80732D">
        <w:rPr>
          <w:rFonts w:ascii="Arial" w:hAnsi="Arial" w:cs="Arial"/>
          <w:sz w:val="20"/>
          <w:szCs w:val="20"/>
          <w:lang w:val="fr-FR"/>
        </w:rPr>
        <w:t xml:space="preserve">Perméabilité à </w:t>
      </w:r>
      <w:proofErr w:type="gramStart"/>
      <w:r w:rsidRPr="0080732D">
        <w:rPr>
          <w:rFonts w:ascii="Arial" w:hAnsi="Arial" w:cs="Arial"/>
          <w:sz w:val="20"/>
          <w:szCs w:val="20"/>
          <w:lang w:val="fr-FR"/>
        </w:rPr>
        <w:t>l'air:</w:t>
      </w:r>
      <w:proofErr w:type="gramEnd"/>
      <w:r w:rsidRPr="0080732D">
        <w:rPr>
          <w:rFonts w:ascii="Arial" w:hAnsi="Arial" w:cs="Arial"/>
          <w:sz w:val="20"/>
          <w:szCs w:val="20"/>
          <w:lang w:val="fr-FR"/>
        </w:rPr>
        <w:t xml:space="preserve"> DIN EN 12426, classe 0</w:t>
      </w:r>
    </w:p>
    <w:p w14:paraId="63211BE6" w14:textId="76F5C535" w:rsidR="00E07C95" w:rsidRPr="0080732D" w:rsidRDefault="000D0A7F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80732D">
        <w:rPr>
          <w:rFonts w:ascii="Arial" w:hAnsi="Arial" w:cs="Arial"/>
          <w:sz w:val="20"/>
          <w:szCs w:val="20"/>
          <w:lang w:val="fr-FR"/>
        </w:rPr>
        <w:t xml:space="preserve">Isolation </w:t>
      </w:r>
      <w:proofErr w:type="gramStart"/>
      <w:r w:rsidRPr="0080732D">
        <w:rPr>
          <w:rFonts w:ascii="Arial" w:hAnsi="Arial" w:cs="Arial"/>
          <w:sz w:val="20"/>
          <w:szCs w:val="20"/>
          <w:lang w:val="fr-FR"/>
        </w:rPr>
        <w:t>acoustique:</w:t>
      </w:r>
      <w:proofErr w:type="gramEnd"/>
      <w:r w:rsidRPr="0080732D">
        <w:rPr>
          <w:rFonts w:ascii="Arial" w:hAnsi="Arial" w:cs="Arial"/>
          <w:sz w:val="20"/>
          <w:szCs w:val="20"/>
          <w:lang w:val="fr-FR"/>
        </w:rPr>
        <w:t xml:space="preserve"> DIN EN ISO 717-1, 12 dB(A</w:t>
      </w:r>
      <w:r w:rsidR="005243B5" w:rsidRPr="0080732D">
        <w:rPr>
          <w:rFonts w:ascii="Arial" w:hAnsi="Arial" w:cs="Arial"/>
          <w:sz w:val="20"/>
          <w:szCs w:val="20"/>
          <w:lang w:val="fr-FR"/>
        </w:rPr>
        <w:t>)</w:t>
      </w:r>
    </w:p>
    <w:p w14:paraId="7025077C" w14:textId="77777777" w:rsidR="00E07C95" w:rsidRPr="0080732D" w:rsidRDefault="00E07C95" w:rsidP="00E07C95">
      <w:pPr>
        <w:rPr>
          <w:rFonts w:ascii="Arial" w:hAnsi="Arial" w:cs="Arial"/>
          <w:b/>
          <w:caps/>
          <w:sz w:val="24"/>
          <w:lang w:val="fr-FR"/>
        </w:rPr>
      </w:pPr>
      <w:r w:rsidRPr="0080732D">
        <w:rPr>
          <w:rFonts w:ascii="Arial" w:hAnsi="Arial" w:cs="Arial"/>
          <w:b/>
          <w:caps/>
          <w:sz w:val="24"/>
          <w:lang w:val="fr-FR"/>
        </w:rPr>
        <w:br w:type="page"/>
      </w:r>
    </w:p>
    <w:p w14:paraId="261FF938" w14:textId="77777777" w:rsidR="000D0A7F" w:rsidRPr="0080732D" w:rsidRDefault="000D0A7F" w:rsidP="00E07C95">
      <w:pPr>
        <w:rPr>
          <w:rFonts w:ascii="Arial" w:hAnsi="Arial" w:cs="Arial"/>
          <w:b/>
          <w:caps/>
          <w:sz w:val="24"/>
          <w:lang w:val="fr-FR"/>
        </w:rPr>
      </w:pPr>
      <w:r w:rsidRPr="0080732D">
        <w:rPr>
          <w:rFonts w:ascii="Arial" w:hAnsi="Arial" w:cs="Arial"/>
          <w:b/>
          <w:caps/>
          <w:sz w:val="24"/>
          <w:lang w:val="fr-FR"/>
        </w:rPr>
        <w:lastRenderedPageBreak/>
        <w:t>Dimensions de l'ouverture libre</w:t>
      </w:r>
    </w:p>
    <w:p w14:paraId="40447BEF" w14:textId="48F5FFEC" w:rsidR="00E07C95" w:rsidRPr="0080732D" w:rsidRDefault="000D0A7F" w:rsidP="00E07C95">
      <w:pPr>
        <w:rPr>
          <w:rFonts w:ascii="Arial" w:hAnsi="Arial" w:cs="Arial"/>
          <w:lang w:val="fr-FR"/>
        </w:rPr>
      </w:pPr>
      <w:r w:rsidRPr="0080732D">
        <w:rPr>
          <w:rFonts w:ascii="Arial" w:hAnsi="Arial" w:cs="Arial"/>
          <w:lang w:val="fr-FR"/>
        </w:rPr>
        <w:t xml:space="preserve">Largeur </w:t>
      </w:r>
      <w:r w:rsidR="00E07C95" w:rsidRPr="0080732D">
        <w:rPr>
          <w:rFonts w:ascii="Arial" w:hAnsi="Arial" w:cs="Arial"/>
          <w:lang w:val="fr-FR"/>
        </w:rPr>
        <w:t>= ............... mm</w:t>
      </w:r>
    </w:p>
    <w:p w14:paraId="1E535133" w14:textId="48215A59" w:rsidR="00E07C95" w:rsidRPr="000A6047" w:rsidRDefault="000D0A7F" w:rsidP="00E07C95">
      <w:pPr>
        <w:rPr>
          <w:rFonts w:ascii="Arial" w:hAnsi="Arial" w:cs="Arial"/>
          <w:lang w:val="de-DE"/>
        </w:rPr>
      </w:pPr>
      <w:proofErr w:type="spellStart"/>
      <w:r w:rsidRPr="000D0A7F">
        <w:rPr>
          <w:rFonts w:ascii="Arial" w:hAnsi="Arial" w:cs="Arial"/>
          <w:lang w:val="de-DE"/>
        </w:rPr>
        <w:t>Hauteur</w:t>
      </w:r>
      <w:proofErr w:type="spellEnd"/>
      <w:r w:rsidRPr="000D0A7F">
        <w:rPr>
          <w:rFonts w:ascii="Arial" w:hAnsi="Arial" w:cs="Arial"/>
          <w:lang w:val="de-DE"/>
        </w:rPr>
        <w:t xml:space="preserve"> </w:t>
      </w:r>
      <w:r w:rsidR="00E07C95" w:rsidRPr="000A6047">
        <w:rPr>
          <w:rFonts w:ascii="Arial" w:hAnsi="Arial" w:cs="Arial"/>
          <w:lang w:val="de-DE"/>
        </w:rPr>
        <w:t>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0DD853" w14:textId="77777777" w:rsidR="00170AB1" w:rsidRDefault="00170AB1" w:rsidP="00E07C95">
      <w:pPr>
        <w:spacing w:after="0" w:line="240" w:lineRule="auto"/>
      </w:pPr>
      <w:r>
        <w:separator/>
      </w:r>
    </w:p>
  </w:endnote>
  <w:endnote w:type="continuationSeparator" w:id="0">
    <w:p w14:paraId="71C10D50" w14:textId="77777777" w:rsidR="00170AB1" w:rsidRDefault="00170AB1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FD629" w14:textId="5D828D70" w:rsidR="000D0A7F" w:rsidRPr="0080732D" w:rsidRDefault="000D0A7F" w:rsidP="000D0A7F">
    <w:pPr>
      <w:pStyle w:val="Fuzeile"/>
      <w:rPr>
        <w:rFonts w:ascii="Arial" w:hAnsi="Arial" w:cs="Arial"/>
        <w:sz w:val="20"/>
        <w:szCs w:val="20"/>
        <w:lang w:val="fr-FR"/>
      </w:rPr>
    </w:pPr>
    <w:r w:rsidRPr="0080732D">
      <w:rPr>
        <w:rFonts w:ascii="Arial" w:hAnsi="Arial" w:cs="Arial"/>
        <w:b/>
        <w:bCs/>
        <w:sz w:val="20"/>
        <w:szCs w:val="20"/>
        <w:lang w:val="fr-FR"/>
      </w:rPr>
      <w:t xml:space="preserve">Référence du </w:t>
    </w:r>
    <w:proofErr w:type="gramStart"/>
    <w:r w:rsidRPr="0080732D">
      <w:rPr>
        <w:rFonts w:ascii="Arial" w:hAnsi="Arial" w:cs="Arial"/>
        <w:b/>
        <w:bCs/>
        <w:sz w:val="20"/>
        <w:szCs w:val="20"/>
        <w:lang w:val="fr-FR"/>
      </w:rPr>
      <w:t>fabricant:</w:t>
    </w:r>
    <w:proofErr w:type="gramEnd"/>
    <w:r w:rsidRPr="0080732D">
      <w:rPr>
        <w:rFonts w:ascii="Arial" w:hAnsi="Arial" w:cs="Arial"/>
        <w:b/>
        <w:bCs/>
        <w:sz w:val="20"/>
        <w:szCs w:val="20"/>
        <w:lang w:val="fr-FR"/>
      </w:rPr>
      <w:t xml:space="preserve"> </w:t>
    </w:r>
    <w:r w:rsidRPr="0080732D">
      <w:rPr>
        <w:rFonts w:ascii="Arial" w:hAnsi="Arial" w:cs="Arial"/>
        <w:sz w:val="20"/>
        <w:szCs w:val="20"/>
        <w:lang w:val="fr-FR"/>
      </w:rPr>
      <w:t xml:space="preserve">EFAFLEX Tor- und Sicherheitssystem GmbH &amp; Co. KG | </w:t>
    </w:r>
    <w:hyperlink r:id="rId1" w:history="1">
      <w:r w:rsidRPr="0080732D">
        <w:rPr>
          <w:rStyle w:val="Hyperlink"/>
          <w:rFonts w:ascii="Arial" w:hAnsi="Arial" w:cs="Arial"/>
          <w:sz w:val="20"/>
          <w:szCs w:val="20"/>
          <w:lang w:val="fr-FR"/>
        </w:rPr>
        <w:t>www.efaflex.com</w:t>
      </w:r>
    </w:hyperlink>
  </w:p>
  <w:p w14:paraId="3DBB7CF9" w14:textId="46A7AD86" w:rsidR="00283AE2" w:rsidRPr="0080732D" w:rsidRDefault="000D0A7F" w:rsidP="000D0A7F">
    <w:pPr>
      <w:pStyle w:val="Fuzeile"/>
      <w:rPr>
        <w:lang w:val="fr-FR"/>
      </w:rPr>
    </w:pPr>
    <w:r w:rsidRPr="0080732D">
      <w:rPr>
        <w:rFonts w:ascii="Arial" w:hAnsi="Arial" w:cs="Arial"/>
        <w:sz w:val="20"/>
        <w:szCs w:val="20"/>
        <w:lang w:val="fr-FR"/>
      </w:rPr>
      <w:t>Version 04/2025 – Sous réserve de modifications techniques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2A270" w14:textId="77777777" w:rsidR="00170AB1" w:rsidRDefault="00170AB1" w:rsidP="00E07C95">
      <w:pPr>
        <w:spacing w:after="0" w:line="240" w:lineRule="auto"/>
      </w:pPr>
      <w:r>
        <w:separator/>
      </w:r>
    </w:p>
  </w:footnote>
  <w:footnote w:type="continuationSeparator" w:id="0">
    <w:p w14:paraId="66EE760E" w14:textId="77777777" w:rsidR="00170AB1" w:rsidRDefault="00170AB1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6A45"/>
    <w:rsid w:val="00034616"/>
    <w:rsid w:val="0006063C"/>
    <w:rsid w:val="000D0A7F"/>
    <w:rsid w:val="0015074B"/>
    <w:rsid w:val="00170AB1"/>
    <w:rsid w:val="001813DB"/>
    <w:rsid w:val="002442ED"/>
    <w:rsid w:val="00281F2A"/>
    <w:rsid w:val="00283AE2"/>
    <w:rsid w:val="0029639D"/>
    <w:rsid w:val="002E3C8C"/>
    <w:rsid w:val="003205D0"/>
    <w:rsid w:val="00326F90"/>
    <w:rsid w:val="003B0A37"/>
    <w:rsid w:val="003E0A5F"/>
    <w:rsid w:val="0044750B"/>
    <w:rsid w:val="00512667"/>
    <w:rsid w:val="005243B5"/>
    <w:rsid w:val="0065404D"/>
    <w:rsid w:val="006C3CDC"/>
    <w:rsid w:val="007A0B54"/>
    <w:rsid w:val="0080732D"/>
    <w:rsid w:val="00825D8F"/>
    <w:rsid w:val="008529A7"/>
    <w:rsid w:val="00896618"/>
    <w:rsid w:val="00927C1F"/>
    <w:rsid w:val="009C58AB"/>
    <w:rsid w:val="00AA1D8D"/>
    <w:rsid w:val="00B47730"/>
    <w:rsid w:val="00B57421"/>
    <w:rsid w:val="00CB0664"/>
    <w:rsid w:val="00CB15BC"/>
    <w:rsid w:val="00CB587B"/>
    <w:rsid w:val="00D3287F"/>
    <w:rsid w:val="00E07C95"/>
    <w:rsid w:val="00F43A4A"/>
    <w:rsid w:val="00F61DE6"/>
    <w:rsid w:val="00FC693F"/>
    <w:rsid w:val="00FC77C3"/>
    <w:rsid w:val="00FF663E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D0A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328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SRT-L MS (287A)</TermName>
          <TermId xmlns="http://schemas.microsoft.com/office/infopath/2007/PartnerControls">3a01ef42-589a-43a0-9e04-bcead463ef6b</TermId>
        </TermInfo>
      </Terms>
    </ic30b02f2e4442e282db724ab73aab5d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6ad4aa7e-c367-41ad-8338-313dadb59002"/>
    <ds:schemaRef ds:uri="21d3f174-afc7-4cdc-a51d-00a52e5e8803"/>
  </ds:schemaRefs>
</ds:datastoreItem>
</file>

<file path=customXml/itemProps2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8FECC21-EDBA-4A9F-9E3F-97627C5350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d4aa7e-c367-41ad-8338-313dadb59002"/>
    <ds:schemaRef ds:uri="21d3f174-afc7-4cdc-a51d-00a52e5e88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17</cp:revision>
  <dcterms:created xsi:type="dcterms:W3CDTF">2025-07-16T09:14:00Z</dcterms:created>
  <dcterms:modified xsi:type="dcterms:W3CDTF">2025-09-03T07:42:00Z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328;#SRT-L MS (287A)|3a01ef42-589a-43a0-9e04-bcead463ef6b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328;#SRT-L MS (287A)|3a01ef42-589a-43a0-9e04-bcead463ef6b</vt:lpwstr>
  </property>
</Properties>
</file>