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CEBCC5" w14:textId="1A9F56E8" w:rsidR="00E07C95" w:rsidRPr="008B036E" w:rsidRDefault="008B036E" w:rsidP="19FFE5DE">
      <w:pPr>
        <w:rPr>
          <w:rFonts w:ascii="Arial" w:hAnsi="Arial" w:cs="Arial"/>
          <w:lang w:val="en-GB"/>
        </w:rPr>
      </w:pPr>
      <w:r w:rsidRPr="008B036E">
        <w:rPr>
          <w:rFonts w:ascii="Arial" w:hAnsi="Arial" w:cs="Arial"/>
          <w:b/>
          <w:bCs/>
          <w:sz w:val="28"/>
          <w:szCs w:val="28"/>
          <w:lang w:val="en-GB"/>
        </w:rPr>
        <w:t>HIGH-SPEED ROLLER DOOR</w:t>
      </w:r>
      <w:r w:rsidR="00E07C95" w:rsidRPr="008B036E">
        <w:rPr>
          <w:rFonts w:ascii="Arial" w:hAnsi="Arial" w:cs="Arial"/>
          <w:b/>
          <w:bCs/>
          <w:sz w:val="28"/>
          <w:szCs w:val="28"/>
          <w:lang w:val="en-GB"/>
        </w:rPr>
        <w:t>, Typ</w:t>
      </w:r>
      <w:r>
        <w:rPr>
          <w:rFonts w:ascii="Arial" w:hAnsi="Arial" w:cs="Arial"/>
          <w:b/>
          <w:bCs/>
          <w:sz w:val="28"/>
          <w:szCs w:val="28"/>
          <w:lang w:val="en-GB"/>
        </w:rPr>
        <w:t>e</w:t>
      </w:r>
      <w:r w:rsidR="00E07C95" w:rsidRPr="008B036E">
        <w:rPr>
          <w:rFonts w:ascii="Arial" w:hAnsi="Arial" w:cs="Arial"/>
          <w:b/>
          <w:bCs/>
          <w:sz w:val="28"/>
          <w:szCs w:val="28"/>
          <w:lang w:val="en-GB"/>
        </w:rPr>
        <w:t xml:space="preserve"> „</w:t>
      </w:r>
      <w:r w:rsidR="00881D35" w:rsidRPr="008B036E">
        <w:rPr>
          <w:rFonts w:ascii="Arial" w:hAnsi="Arial" w:cs="Arial"/>
          <w:b/>
          <w:bCs/>
          <w:sz w:val="28"/>
          <w:szCs w:val="28"/>
          <w:lang w:val="en-GB"/>
        </w:rPr>
        <w:t>EFA-SRT</w:t>
      </w:r>
      <w:r w:rsidR="00881D35" w:rsidRPr="008B036E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>®</w:t>
      </w:r>
      <w:r w:rsidR="00E85499" w:rsidRPr="008B036E">
        <w:rPr>
          <w:rFonts w:ascii="Arial" w:hAnsi="Arial" w:cs="Arial"/>
          <w:b/>
          <w:bCs/>
          <w:sz w:val="28"/>
          <w:szCs w:val="28"/>
          <w:vertAlign w:val="superscript"/>
          <w:lang w:val="en-GB"/>
        </w:rPr>
        <w:t xml:space="preserve"> </w:t>
      </w:r>
      <w:r w:rsidR="00881D35" w:rsidRPr="008B036E">
        <w:rPr>
          <w:rFonts w:ascii="Arial" w:hAnsi="Arial" w:cs="Arial"/>
          <w:b/>
          <w:bCs/>
          <w:sz w:val="28"/>
          <w:szCs w:val="28"/>
          <w:lang w:val="en-GB"/>
        </w:rPr>
        <w:t>-L Value</w:t>
      </w:r>
      <w:r w:rsidR="00E07C95" w:rsidRPr="008B036E">
        <w:rPr>
          <w:rFonts w:ascii="Arial" w:hAnsi="Arial" w:cs="Arial"/>
          <w:b/>
          <w:bCs/>
          <w:sz w:val="28"/>
          <w:szCs w:val="28"/>
          <w:lang w:val="en-GB"/>
        </w:rPr>
        <w:t>“</w:t>
      </w:r>
    </w:p>
    <w:p w14:paraId="0570B1C4" w14:textId="77777777" w:rsidR="00F718E9" w:rsidRDefault="00F718E9" w:rsidP="00E07C95">
      <w:pPr>
        <w:rPr>
          <w:rFonts w:ascii="Arial" w:hAnsi="Arial" w:cs="Arial"/>
          <w:sz w:val="20"/>
          <w:szCs w:val="20"/>
          <w:lang w:val="en-GB"/>
        </w:rPr>
      </w:pPr>
      <w:r w:rsidRPr="00F718E9">
        <w:rPr>
          <w:rFonts w:ascii="Arial" w:hAnsi="Arial" w:cs="Arial"/>
          <w:sz w:val="20"/>
          <w:szCs w:val="20"/>
          <w:lang w:val="en-GB"/>
        </w:rPr>
        <w:t>The high-speed roller doors in the R series are door systems designed for continuous use in high-traffic industrial or commercial indoor areas. The modular design is low-maintenance, robust and space-saving. The construction with flexible curtains ensures extremely high opening and closing speeds.</w:t>
      </w:r>
    </w:p>
    <w:p w14:paraId="3C9B70CD" w14:textId="139CE7AE" w:rsidR="00E07C95" w:rsidRPr="00F718E9" w:rsidRDefault="00E07C95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F718E9">
        <w:rPr>
          <w:rFonts w:ascii="Arial" w:hAnsi="Arial" w:cs="Arial"/>
          <w:b/>
          <w:caps/>
          <w:szCs w:val="20"/>
          <w:lang w:val="en-GB"/>
        </w:rPr>
        <w:t>Techn</w:t>
      </w:r>
      <w:r w:rsidR="008B036E" w:rsidRPr="00F718E9">
        <w:rPr>
          <w:rFonts w:ascii="Arial" w:hAnsi="Arial" w:cs="Arial"/>
          <w:b/>
          <w:caps/>
          <w:szCs w:val="20"/>
          <w:lang w:val="en-GB"/>
        </w:rPr>
        <w:t>ical features</w:t>
      </w:r>
    </w:p>
    <w:p w14:paraId="44CAB4BC" w14:textId="77777777" w:rsidR="00D102DE" w:rsidRPr="00D102DE" w:rsidRDefault="00D102DE" w:rsidP="00176C4E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 w:rsidRPr="00D102DE">
        <w:rPr>
          <w:rFonts w:ascii="Arial" w:hAnsi="Arial" w:cs="Arial"/>
          <w:sz w:val="20"/>
          <w:szCs w:val="20"/>
          <w:lang w:val="en-GB"/>
        </w:rPr>
        <w:t xml:space="preserve">Self-supporting, galvanised steel frames. The door leaf mounting consists, among other things, of sliding pieces on each side, which are located in the door leaf guide. </w:t>
      </w:r>
    </w:p>
    <w:p w14:paraId="0974B44C" w14:textId="77777777" w:rsidR="00126F9B" w:rsidRDefault="00126F9B" w:rsidP="00126F9B">
      <w:pPr>
        <w:pStyle w:val="Listenabsatz"/>
        <w:numPr>
          <w:ilvl w:val="0"/>
          <w:numId w:val="10"/>
        </w:numPr>
        <w:spacing w:after="240"/>
        <w:rPr>
          <w:rFonts w:ascii="Arial" w:hAnsi="Arial" w:cs="Arial"/>
          <w:sz w:val="20"/>
          <w:szCs w:val="20"/>
          <w:lang w:val="en-GB"/>
        </w:rPr>
      </w:pPr>
      <w:r w:rsidRPr="00126F9B">
        <w:rPr>
          <w:rFonts w:ascii="Arial" w:hAnsi="Arial" w:cs="Arial"/>
          <w:sz w:val="20"/>
          <w:szCs w:val="20"/>
          <w:lang w:val="en-GB"/>
        </w:rPr>
        <w:t>Door leaf: The upper edge of the door leaf is firmly connected to the winding shaft. The curtain consists of 2 mm thick soft PVC vision strips welded to 2 mm thick warning strips. The warning strips are made of Transilon material (TO1/TS1/T5/TS5).</w:t>
      </w:r>
    </w:p>
    <w:p w14:paraId="66080073" w14:textId="67B0864C" w:rsidR="00126F9B" w:rsidRDefault="00126F9B" w:rsidP="00126F9B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  <w:r w:rsidRPr="00126F9B">
        <w:rPr>
          <w:rFonts w:ascii="Arial" w:hAnsi="Arial" w:cs="Arial"/>
          <w:sz w:val="20"/>
          <w:szCs w:val="20"/>
          <w:lang w:val="en-GB"/>
        </w:rPr>
        <w:t>The end element consists of two galvanised steel or stainless steel sheets</w:t>
      </w:r>
    </w:p>
    <w:p w14:paraId="4302C6A1" w14:textId="77777777" w:rsidR="00126F9B" w:rsidRPr="00126F9B" w:rsidRDefault="00126F9B" w:rsidP="00126F9B">
      <w:pPr>
        <w:pStyle w:val="Listenabsatz"/>
        <w:spacing w:after="240"/>
        <w:ind w:left="360"/>
        <w:rPr>
          <w:rFonts w:ascii="Arial" w:hAnsi="Arial" w:cs="Arial"/>
          <w:sz w:val="20"/>
          <w:szCs w:val="20"/>
          <w:lang w:val="en-GB"/>
        </w:rPr>
      </w:pPr>
    </w:p>
    <w:p w14:paraId="2C986E94" w14:textId="77777777" w:rsidR="002F7D5C" w:rsidRDefault="002F7D5C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2F7D5C">
        <w:rPr>
          <w:rFonts w:ascii="Arial" w:hAnsi="Arial" w:cs="Arial"/>
          <w:sz w:val="20"/>
          <w:szCs w:val="20"/>
          <w:lang w:val="en-GB"/>
        </w:rPr>
        <w:t>Three-phase asynchronous motor, power transmission with chain.</w:t>
      </w:r>
    </w:p>
    <w:p w14:paraId="4C80A242" w14:textId="65ACADE7" w:rsidR="00E07C95" w:rsidRPr="00BA5E13" w:rsidRDefault="00126F9B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BA5E13">
        <w:rPr>
          <w:rFonts w:ascii="Arial" w:hAnsi="Arial" w:cs="Arial"/>
          <w:sz w:val="20"/>
          <w:szCs w:val="20"/>
          <w:lang w:val="en-GB"/>
        </w:rPr>
        <w:t>Opening speed up to</w:t>
      </w:r>
      <w:r w:rsidR="00E07C95" w:rsidRPr="00BA5E13">
        <w:rPr>
          <w:rFonts w:ascii="Arial" w:hAnsi="Arial" w:cs="Arial"/>
          <w:sz w:val="20"/>
          <w:szCs w:val="20"/>
          <w:lang w:val="en-GB"/>
        </w:rPr>
        <w:t xml:space="preserve"> </w:t>
      </w:r>
      <w:r w:rsidR="00176C4E" w:rsidRPr="00BA5E13">
        <w:rPr>
          <w:rFonts w:ascii="Arial" w:hAnsi="Arial" w:cs="Arial"/>
          <w:sz w:val="20"/>
          <w:szCs w:val="20"/>
          <w:lang w:val="en-GB"/>
        </w:rPr>
        <w:t>1</w:t>
      </w:r>
      <w:r w:rsidRPr="00BA5E13">
        <w:rPr>
          <w:rFonts w:ascii="Arial" w:hAnsi="Arial" w:cs="Arial"/>
          <w:sz w:val="20"/>
          <w:szCs w:val="20"/>
          <w:lang w:val="en-GB"/>
        </w:rPr>
        <w:t>.</w:t>
      </w:r>
      <w:r w:rsidR="00176C4E" w:rsidRPr="00BA5E13">
        <w:rPr>
          <w:rFonts w:ascii="Arial" w:hAnsi="Arial" w:cs="Arial"/>
          <w:sz w:val="20"/>
          <w:szCs w:val="20"/>
          <w:lang w:val="en-GB"/>
        </w:rPr>
        <w:t>7</w:t>
      </w:r>
      <w:r w:rsidR="00E07C95" w:rsidRPr="00BA5E13">
        <w:rPr>
          <w:rFonts w:ascii="Arial" w:hAnsi="Arial" w:cs="Arial"/>
          <w:sz w:val="20"/>
          <w:szCs w:val="20"/>
          <w:lang w:val="en-GB"/>
        </w:rPr>
        <w:t xml:space="preserve"> m/s; </w:t>
      </w:r>
      <w:r w:rsidR="00F7621B" w:rsidRPr="00BA5E13">
        <w:rPr>
          <w:rFonts w:ascii="Arial" w:hAnsi="Arial" w:cs="Arial"/>
          <w:sz w:val="20"/>
          <w:szCs w:val="20"/>
          <w:lang w:val="en-GB"/>
        </w:rPr>
        <w:t>closing speed up to</w:t>
      </w:r>
      <w:r w:rsidR="00E07C95" w:rsidRPr="00BA5E13">
        <w:rPr>
          <w:rFonts w:ascii="Arial" w:hAnsi="Arial" w:cs="Arial"/>
          <w:sz w:val="20"/>
          <w:szCs w:val="20"/>
          <w:lang w:val="en-GB"/>
        </w:rPr>
        <w:t xml:space="preserve"> </w:t>
      </w:r>
      <w:r w:rsidR="00176C4E" w:rsidRPr="00BA5E13">
        <w:rPr>
          <w:rFonts w:ascii="Arial" w:hAnsi="Arial" w:cs="Arial"/>
          <w:sz w:val="20"/>
          <w:szCs w:val="20"/>
          <w:lang w:val="en-GB"/>
        </w:rPr>
        <w:t>0</w:t>
      </w:r>
      <w:r w:rsidRPr="00BA5E13">
        <w:rPr>
          <w:rFonts w:ascii="Arial" w:hAnsi="Arial" w:cs="Arial"/>
          <w:sz w:val="20"/>
          <w:szCs w:val="20"/>
          <w:lang w:val="en-GB"/>
        </w:rPr>
        <w:t>.</w:t>
      </w:r>
      <w:r w:rsidR="00176C4E" w:rsidRPr="00BA5E13">
        <w:rPr>
          <w:rFonts w:ascii="Arial" w:hAnsi="Arial" w:cs="Arial"/>
          <w:sz w:val="20"/>
          <w:szCs w:val="20"/>
          <w:lang w:val="en-GB"/>
        </w:rPr>
        <w:t>8</w:t>
      </w:r>
      <w:r w:rsidR="00E07C95" w:rsidRPr="00BA5E13">
        <w:rPr>
          <w:rFonts w:ascii="Arial" w:hAnsi="Arial" w:cs="Arial"/>
          <w:sz w:val="20"/>
          <w:szCs w:val="20"/>
          <w:lang w:val="en-GB"/>
        </w:rPr>
        <w:t xml:space="preserve"> m/s</w:t>
      </w:r>
      <w:r w:rsidR="008B2A5F" w:rsidRPr="00BA5E13">
        <w:rPr>
          <w:rFonts w:ascii="Arial" w:hAnsi="Arial" w:cs="Arial"/>
          <w:sz w:val="20"/>
          <w:szCs w:val="20"/>
          <w:lang w:val="en-GB"/>
        </w:rPr>
        <w:t>.</w:t>
      </w:r>
    </w:p>
    <w:p w14:paraId="7CDC784F" w14:textId="2B6BA0F7" w:rsidR="00ED7B9F" w:rsidRDefault="00FE02F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FE02F3">
        <w:rPr>
          <w:rFonts w:ascii="Arial" w:hAnsi="Arial" w:cs="Arial"/>
          <w:sz w:val="20"/>
          <w:szCs w:val="20"/>
          <w:lang w:val="en-GB"/>
        </w:rPr>
        <w:t>EFA-TRONIC</w:t>
      </w:r>
      <w:r w:rsidRPr="00FE02F3">
        <w:rPr>
          <w:rFonts w:ascii="Arial" w:hAnsi="Arial" w:cs="Arial"/>
          <w:sz w:val="20"/>
          <w:szCs w:val="20"/>
          <w:vertAlign w:val="superscript"/>
          <w:lang w:val="en-GB"/>
        </w:rPr>
        <w:t xml:space="preserve">® </w:t>
      </w:r>
      <w:r w:rsidRPr="00FE02F3">
        <w:rPr>
          <w:rFonts w:ascii="Arial" w:hAnsi="Arial" w:cs="Arial"/>
          <w:sz w:val="20"/>
          <w:szCs w:val="20"/>
          <w:lang w:val="en-GB"/>
        </w:rPr>
        <w:t>with integrated frequency converter in plastic control cabinet (IP65), power connection 230V/400V at 50-60 Hz (</w:t>
      </w:r>
      <w:r w:rsidR="00ED7B9F">
        <w:rPr>
          <w:rFonts w:ascii="Arial" w:hAnsi="Arial" w:cs="Arial"/>
          <w:sz w:val="20"/>
          <w:szCs w:val="20"/>
          <w:lang w:val="en-GB"/>
        </w:rPr>
        <w:t>on site</w:t>
      </w:r>
      <w:r w:rsidRPr="00FE02F3">
        <w:rPr>
          <w:rFonts w:ascii="Arial" w:hAnsi="Arial" w:cs="Arial"/>
          <w:sz w:val="20"/>
          <w:szCs w:val="20"/>
          <w:lang w:val="en-GB"/>
        </w:rPr>
        <w:t>).</w:t>
      </w:r>
    </w:p>
    <w:p w14:paraId="03968D96" w14:textId="25565A8C" w:rsidR="00BA5E13" w:rsidRPr="00BA5E13" w:rsidRDefault="00BA5E13" w:rsidP="00E07C95">
      <w:pPr>
        <w:pStyle w:val="Listenabsatz"/>
        <w:numPr>
          <w:ilvl w:val="0"/>
          <w:numId w:val="10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BA5E13">
        <w:rPr>
          <w:rFonts w:ascii="Arial" w:hAnsi="Arial" w:cs="Arial"/>
          <w:sz w:val="20"/>
          <w:szCs w:val="20"/>
          <w:lang w:val="en-GB"/>
        </w:rPr>
        <w:t xml:space="preserve">Integrated safety edge and light barrier. </w:t>
      </w:r>
    </w:p>
    <w:p w14:paraId="2BC6DC20" w14:textId="0DF4CE2F" w:rsidR="00E07C95" w:rsidRPr="008B036E" w:rsidRDefault="008B036E" w:rsidP="00E07C95">
      <w:pPr>
        <w:rPr>
          <w:rFonts w:ascii="Arial" w:hAnsi="Arial" w:cs="Arial"/>
          <w:caps/>
          <w:sz w:val="20"/>
          <w:szCs w:val="20"/>
          <w:lang w:val="en-GB"/>
        </w:rPr>
      </w:pPr>
      <w:r w:rsidRPr="008B036E">
        <w:rPr>
          <w:rFonts w:ascii="Arial" w:hAnsi="Arial" w:cs="Arial"/>
          <w:b/>
          <w:caps/>
          <w:szCs w:val="20"/>
          <w:lang w:val="en-GB"/>
        </w:rPr>
        <w:t>Performance values (depending on e</w:t>
      </w:r>
      <w:r>
        <w:rPr>
          <w:rFonts w:ascii="Arial" w:hAnsi="Arial" w:cs="Arial"/>
          <w:b/>
          <w:caps/>
          <w:szCs w:val="20"/>
          <w:lang w:val="en-GB"/>
        </w:rPr>
        <w:t>quipment)</w:t>
      </w:r>
    </w:p>
    <w:p w14:paraId="06F78601" w14:textId="1FB980D8" w:rsidR="00E07C95" w:rsidRPr="008E56D1" w:rsidRDefault="00C07AB9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E56D1">
        <w:rPr>
          <w:rFonts w:ascii="Arial" w:hAnsi="Arial" w:cs="Arial"/>
          <w:sz w:val="20"/>
          <w:szCs w:val="20"/>
          <w:lang w:val="en-GB"/>
        </w:rPr>
        <w:t>Resistance to</w:t>
      </w:r>
      <w:r w:rsidR="008E56D1" w:rsidRPr="008E56D1">
        <w:rPr>
          <w:rFonts w:ascii="Arial" w:hAnsi="Arial" w:cs="Arial"/>
          <w:sz w:val="20"/>
          <w:szCs w:val="20"/>
          <w:lang w:val="en-GB"/>
        </w:rPr>
        <w:t xml:space="preserve"> wind load</w:t>
      </w:r>
      <w:r w:rsidR="00E07C95" w:rsidRPr="008E56D1">
        <w:rPr>
          <w:rFonts w:ascii="Arial" w:hAnsi="Arial" w:cs="Arial"/>
          <w:sz w:val="20"/>
          <w:szCs w:val="20"/>
          <w:lang w:val="en-GB"/>
        </w:rPr>
        <w:t xml:space="preserve">: DIN EN 12424, </w:t>
      </w:r>
      <w:r w:rsidRPr="008E56D1">
        <w:rPr>
          <w:rFonts w:ascii="Arial" w:hAnsi="Arial" w:cs="Arial"/>
          <w:sz w:val="20"/>
          <w:szCs w:val="20"/>
          <w:lang w:val="en-GB"/>
        </w:rPr>
        <w:t>Class</w:t>
      </w:r>
      <w:r w:rsidR="00E07C95" w:rsidRPr="008E56D1">
        <w:rPr>
          <w:rFonts w:ascii="Arial" w:hAnsi="Arial" w:cs="Arial"/>
          <w:sz w:val="20"/>
          <w:szCs w:val="20"/>
          <w:lang w:val="en-GB"/>
        </w:rPr>
        <w:t xml:space="preserve"> </w:t>
      </w:r>
      <w:r w:rsidR="008B2A5F" w:rsidRPr="008E56D1">
        <w:rPr>
          <w:rFonts w:ascii="Arial" w:hAnsi="Arial" w:cs="Arial"/>
          <w:sz w:val="20"/>
          <w:szCs w:val="20"/>
          <w:lang w:val="en-GB"/>
        </w:rPr>
        <w:t>0</w:t>
      </w:r>
    </w:p>
    <w:p w14:paraId="60DC87B0" w14:textId="1F04C291" w:rsidR="00E07C95" w:rsidRPr="007E5CD5" w:rsidRDefault="008E56D1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Watertightness</w:t>
      </w:r>
      <w:r w:rsidR="00E07C95" w:rsidRPr="007E5CD5">
        <w:rPr>
          <w:rFonts w:ascii="Arial" w:hAnsi="Arial" w:cs="Arial"/>
          <w:sz w:val="20"/>
          <w:szCs w:val="20"/>
          <w:lang w:val="de-DE"/>
        </w:rPr>
        <w:t xml:space="preserve">: DIN EN 12425, </w:t>
      </w:r>
      <w:r w:rsidR="008B2A5F">
        <w:rPr>
          <w:rFonts w:ascii="Arial" w:hAnsi="Arial" w:cs="Arial"/>
          <w:sz w:val="20"/>
          <w:szCs w:val="20"/>
          <w:lang w:val="de-DE"/>
        </w:rPr>
        <w:t>npd</w:t>
      </w:r>
    </w:p>
    <w:p w14:paraId="074E550A" w14:textId="23CE43B2" w:rsidR="00E07C95" w:rsidRPr="008E56D1" w:rsidRDefault="008E56D1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E56D1">
        <w:rPr>
          <w:rFonts w:ascii="Arial" w:hAnsi="Arial" w:cs="Arial"/>
          <w:sz w:val="20"/>
          <w:szCs w:val="20"/>
          <w:lang w:val="en-GB"/>
        </w:rPr>
        <w:t>Air permeability</w:t>
      </w:r>
      <w:r w:rsidR="00E07C95" w:rsidRPr="008E56D1">
        <w:rPr>
          <w:rFonts w:ascii="Arial" w:hAnsi="Arial" w:cs="Arial"/>
          <w:sz w:val="20"/>
          <w:szCs w:val="20"/>
          <w:lang w:val="en-GB"/>
        </w:rPr>
        <w:t xml:space="preserve">: DIN EN 12426, </w:t>
      </w:r>
      <w:r w:rsidR="008B2A5F" w:rsidRPr="008E56D1">
        <w:rPr>
          <w:rFonts w:ascii="Arial" w:hAnsi="Arial" w:cs="Arial"/>
          <w:sz w:val="20"/>
          <w:szCs w:val="20"/>
          <w:lang w:val="en-GB"/>
        </w:rPr>
        <w:t>npd</w:t>
      </w:r>
    </w:p>
    <w:p w14:paraId="63211BE6" w14:textId="52CA3C20" w:rsidR="00E07C95" w:rsidRPr="008E56D1" w:rsidRDefault="008E56D1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en-GB"/>
        </w:rPr>
      </w:pPr>
      <w:r w:rsidRPr="008E56D1">
        <w:rPr>
          <w:rFonts w:ascii="Arial" w:hAnsi="Arial" w:cs="Arial"/>
          <w:sz w:val="20"/>
          <w:szCs w:val="20"/>
          <w:lang w:val="en-GB"/>
        </w:rPr>
        <w:t>Sound insulation:</w:t>
      </w:r>
      <w:r w:rsidR="00E07C95" w:rsidRPr="008E56D1">
        <w:rPr>
          <w:rFonts w:ascii="Arial" w:hAnsi="Arial" w:cs="Arial"/>
          <w:sz w:val="20"/>
          <w:szCs w:val="20"/>
          <w:lang w:val="en-GB"/>
        </w:rPr>
        <w:t xml:space="preserve"> DIN EN ISO 717-1, </w:t>
      </w:r>
      <w:r w:rsidR="008B2A5F" w:rsidRPr="008E56D1">
        <w:rPr>
          <w:rFonts w:ascii="Arial" w:hAnsi="Arial" w:cs="Arial"/>
          <w:sz w:val="20"/>
          <w:szCs w:val="20"/>
          <w:lang w:val="en-GB"/>
        </w:rPr>
        <w:t>11</w:t>
      </w:r>
      <w:r w:rsidR="00E07C95" w:rsidRPr="008E56D1">
        <w:rPr>
          <w:rFonts w:ascii="Arial" w:hAnsi="Arial" w:cs="Arial"/>
          <w:sz w:val="20"/>
          <w:szCs w:val="20"/>
          <w:lang w:val="en-GB"/>
        </w:rPr>
        <w:t xml:space="preserve"> dB(A)</w:t>
      </w:r>
    </w:p>
    <w:p w14:paraId="08383A66" w14:textId="756E7F3A" w:rsidR="00E07C95" w:rsidRPr="007E5CD5" w:rsidRDefault="008E56D1" w:rsidP="00E07C95">
      <w:pPr>
        <w:pStyle w:val="Listenabsatz"/>
        <w:numPr>
          <w:ilvl w:val="0"/>
          <w:numId w:val="11"/>
        </w:numPr>
        <w:spacing w:after="240"/>
        <w:ind w:left="357" w:hanging="357"/>
        <w:contextualSpacing w:val="0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Thermal insu</w:t>
      </w:r>
      <w:r w:rsidR="003457C7">
        <w:rPr>
          <w:rFonts w:ascii="Arial" w:hAnsi="Arial" w:cs="Arial"/>
          <w:sz w:val="20"/>
          <w:szCs w:val="20"/>
          <w:lang w:val="de-DE"/>
        </w:rPr>
        <w:t>lation</w:t>
      </w:r>
      <w:r w:rsidR="00E07C95" w:rsidRPr="007E5CD5">
        <w:rPr>
          <w:rFonts w:ascii="Arial" w:hAnsi="Arial" w:cs="Arial"/>
          <w:sz w:val="20"/>
          <w:szCs w:val="20"/>
          <w:lang w:val="de-DE"/>
        </w:rPr>
        <w:t>: DIN EN 12428,</w:t>
      </w:r>
      <w:r>
        <w:rPr>
          <w:rFonts w:ascii="Arial" w:hAnsi="Arial" w:cs="Arial"/>
          <w:sz w:val="20"/>
          <w:szCs w:val="20"/>
          <w:lang w:val="de-DE"/>
        </w:rPr>
        <w:t xml:space="preserve"> </w:t>
      </w:r>
      <w:r w:rsidR="008B2A5F">
        <w:rPr>
          <w:rFonts w:ascii="Arial" w:hAnsi="Arial" w:cs="Arial"/>
          <w:sz w:val="20"/>
          <w:szCs w:val="20"/>
          <w:lang w:val="de-DE"/>
        </w:rPr>
        <w:t>npd</w:t>
      </w:r>
    </w:p>
    <w:p w14:paraId="7025077C" w14:textId="77777777" w:rsidR="00E07C95" w:rsidRDefault="00E07C95" w:rsidP="00E07C95">
      <w:pPr>
        <w:rPr>
          <w:rFonts w:ascii="Arial" w:hAnsi="Arial" w:cs="Arial"/>
          <w:b/>
          <w:caps/>
          <w:sz w:val="24"/>
          <w:lang w:val="de-DE"/>
        </w:rPr>
      </w:pPr>
      <w:r>
        <w:rPr>
          <w:rFonts w:ascii="Arial" w:hAnsi="Arial" w:cs="Arial"/>
          <w:b/>
          <w:caps/>
          <w:sz w:val="24"/>
          <w:lang w:val="de-DE"/>
        </w:rPr>
        <w:br w:type="page"/>
      </w:r>
    </w:p>
    <w:p w14:paraId="579D153C" w14:textId="2C84797B" w:rsidR="00E07C95" w:rsidRPr="00955E86" w:rsidRDefault="00955E86" w:rsidP="00E07C95">
      <w:pPr>
        <w:rPr>
          <w:rFonts w:ascii="Arial" w:hAnsi="Arial" w:cs="Arial"/>
          <w:caps/>
          <w:lang w:val="en-GB"/>
        </w:rPr>
      </w:pPr>
      <w:r w:rsidRPr="00955E86">
        <w:rPr>
          <w:rFonts w:ascii="Arial" w:hAnsi="Arial" w:cs="Arial"/>
          <w:b/>
          <w:caps/>
          <w:sz w:val="24"/>
          <w:lang w:val="en-GB"/>
        </w:rPr>
        <w:lastRenderedPageBreak/>
        <w:t>dimensions of the clear o</w:t>
      </w:r>
      <w:r>
        <w:rPr>
          <w:rFonts w:ascii="Arial" w:hAnsi="Arial" w:cs="Arial"/>
          <w:b/>
          <w:caps/>
          <w:sz w:val="24"/>
          <w:lang w:val="en-GB"/>
        </w:rPr>
        <w:t>pening</w:t>
      </w:r>
    </w:p>
    <w:p w14:paraId="40447BEF" w14:textId="5A475E47" w:rsidR="00E07C95" w:rsidRPr="000A6047" w:rsidRDefault="00955E86" w:rsidP="00E07C95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t>Width</w:t>
      </w:r>
      <w:r w:rsidR="00E07C95" w:rsidRPr="000A6047">
        <w:rPr>
          <w:rFonts w:ascii="Arial" w:hAnsi="Arial" w:cs="Arial"/>
          <w:lang w:val="de-DE"/>
        </w:rPr>
        <w:t xml:space="preserve"> = ............... mm</w:t>
      </w:r>
    </w:p>
    <w:p w14:paraId="1E535133" w14:textId="488EDCE0" w:rsidR="00E07C95" w:rsidRPr="000A6047" w:rsidRDefault="00E07C95" w:rsidP="00E07C95">
      <w:pPr>
        <w:rPr>
          <w:rFonts w:ascii="Arial" w:hAnsi="Arial" w:cs="Arial"/>
          <w:lang w:val="de-DE"/>
        </w:rPr>
      </w:pPr>
      <w:r w:rsidRPr="000A6047">
        <w:rPr>
          <w:rFonts w:ascii="Arial" w:hAnsi="Arial" w:cs="Arial"/>
          <w:lang w:val="de-DE"/>
        </w:rPr>
        <w:t>H</w:t>
      </w:r>
      <w:r w:rsidR="00955E86">
        <w:rPr>
          <w:rFonts w:ascii="Arial" w:hAnsi="Arial" w:cs="Arial"/>
          <w:lang w:val="de-DE"/>
        </w:rPr>
        <w:t>eight</w:t>
      </w:r>
      <w:r w:rsidRPr="000A6047">
        <w:rPr>
          <w:rFonts w:ascii="Arial" w:hAnsi="Arial" w:cs="Arial"/>
          <w:lang w:val="de-DE"/>
        </w:rPr>
        <w:t xml:space="preserve"> = ............... mm</w:t>
      </w:r>
    </w:p>
    <w:p w14:paraId="7D5ECF0A" w14:textId="77777777" w:rsidR="00E07C95" w:rsidRPr="000A6047" w:rsidRDefault="00E07C95" w:rsidP="00E07C95">
      <w:pPr>
        <w:rPr>
          <w:rFonts w:ascii="Arial" w:hAnsi="Arial" w:cs="Arial"/>
          <w:lang w:val="de-DE"/>
        </w:rPr>
      </w:pPr>
    </w:p>
    <w:p w14:paraId="56842866" w14:textId="79DB656B" w:rsidR="008529A7" w:rsidRPr="00E07C95" w:rsidRDefault="008529A7" w:rsidP="00E07C95"/>
    <w:sectPr w:rsidR="008529A7" w:rsidRPr="00E07C95" w:rsidSect="00034616">
      <w:foot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053F01" w14:textId="77777777" w:rsidR="008C7177" w:rsidRDefault="008C7177" w:rsidP="00E07C95">
      <w:pPr>
        <w:spacing w:after="0" w:line="240" w:lineRule="auto"/>
      </w:pPr>
      <w:r>
        <w:separator/>
      </w:r>
    </w:p>
  </w:endnote>
  <w:endnote w:type="continuationSeparator" w:id="0">
    <w:p w14:paraId="12048CD7" w14:textId="77777777" w:rsidR="008C7177" w:rsidRDefault="008C7177" w:rsidP="00E0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8FFD5" w14:textId="6EDB3CAE" w:rsidR="00283AE2" w:rsidRDefault="00216E6B" w:rsidP="00283AE2">
    <w:pPr>
      <w:pStyle w:val="Fuzeile"/>
      <w:spacing w:after="240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b/>
        <w:bCs/>
        <w:sz w:val="20"/>
        <w:szCs w:val="20"/>
        <w:lang w:val="de-DE"/>
      </w:rPr>
      <w:t>Manufacturer</w:t>
    </w:r>
    <w:r w:rsidR="00283AE2" w:rsidRPr="009F5BF4">
      <w:rPr>
        <w:rFonts w:ascii="Arial" w:hAnsi="Arial" w:cs="Arial"/>
        <w:sz w:val="20"/>
        <w:szCs w:val="20"/>
        <w:lang w:val="de-DE"/>
      </w:rPr>
      <w:t>: EFAFLEX Tor- und Sicherheitssystem GmbH &amp; Co. KG</w:t>
    </w:r>
    <w:r w:rsidR="00283AE2">
      <w:rPr>
        <w:rFonts w:ascii="Arial" w:hAnsi="Arial" w:cs="Arial"/>
        <w:sz w:val="20"/>
        <w:szCs w:val="20"/>
        <w:lang w:val="de-DE"/>
      </w:rPr>
      <w:t xml:space="preserve"> | </w:t>
    </w:r>
    <w:hyperlink r:id="rId1" w:history="1">
      <w:r w:rsidR="00283AE2" w:rsidRPr="001C344C">
        <w:rPr>
          <w:rStyle w:val="Hyperlink"/>
          <w:rFonts w:ascii="Arial" w:hAnsi="Arial" w:cs="Arial"/>
          <w:sz w:val="20"/>
          <w:szCs w:val="20"/>
          <w:lang w:val="de-DE"/>
        </w:rPr>
        <w:t>www.efaflex.com</w:t>
      </w:r>
    </w:hyperlink>
  </w:p>
  <w:p w14:paraId="3DBB7CF9" w14:textId="1B509DCF" w:rsidR="00283AE2" w:rsidRPr="009F5BF4" w:rsidRDefault="00283AE2" w:rsidP="00283AE2">
    <w:pPr>
      <w:pStyle w:val="Fuzeile"/>
      <w:rPr>
        <w:rFonts w:ascii="Arial" w:hAnsi="Arial" w:cs="Arial"/>
        <w:sz w:val="20"/>
        <w:szCs w:val="20"/>
        <w:lang w:val="de-DE"/>
      </w:rPr>
    </w:pPr>
    <w:r w:rsidRPr="009F5BF4">
      <w:rPr>
        <w:rFonts w:ascii="Arial" w:hAnsi="Arial" w:cs="Arial"/>
        <w:sz w:val="20"/>
        <w:szCs w:val="20"/>
        <w:lang w:val="de-DE"/>
      </w:rPr>
      <w:t xml:space="preserve">Stand 04/2025 – </w:t>
    </w:r>
    <w:r w:rsidR="00216E6B">
      <w:rPr>
        <w:rFonts w:ascii="Arial" w:hAnsi="Arial" w:cs="Arial"/>
        <w:sz w:val="20"/>
        <w:szCs w:val="20"/>
        <w:lang w:val="de-DE"/>
      </w:rPr>
      <w:t>Subject to technical changes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8B603" w14:textId="77777777" w:rsidR="008C7177" w:rsidRDefault="008C7177" w:rsidP="00E07C95">
      <w:pPr>
        <w:spacing w:after="0" w:line="240" w:lineRule="auto"/>
      </w:pPr>
      <w:r>
        <w:separator/>
      </w:r>
    </w:p>
  </w:footnote>
  <w:footnote w:type="continuationSeparator" w:id="0">
    <w:p w14:paraId="1C140034" w14:textId="77777777" w:rsidR="008C7177" w:rsidRDefault="008C7177" w:rsidP="00E07C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3B85198"/>
    <w:multiLevelType w:val="hybridMultilevel"/>
    <w:tmpl w:val="450AECBE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1866DBC"/>
    <w:multiLevelType w:val="hybridMultilevel"/>
    <w:tmpl w:val="F3C6782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0075961">
    <w:abstractNumId w:val="8"/>
  </w:num>
  <w:num w:numId="2" w16cid:durableId="179702628">
    <w:abstractNumId w:val="6"/>
  </w:num>
  <w:num w:numId="3" w16cid:durableId="1206407207">
    <w:abstractNumId w:val="5"/>
  </w:num>
  <w:num w:numId="4" w16cid:durableId="2115394712">
    <w:abstractNumId w:val="4"/>
  </w:num>
  <w:num w:numId="5" w16cid:durableId="909191858">
    <w:abstractNumId w:val="7"/>
  </w:num>
  <w:num w:numId="6" w16cid:durableId="2065517197">
    <w:abstractNumId w:val="3"/>
  </w:num>
  <w:num w:numId="7" w16cid:durableId="1490707796">
    <w:abstractNumId w:val="2"/>
  </w:num>
  <w:num w:numId="8" w16cid:durableId="1701398452">
    <w:abstractNumId w:val="1"/>
  </w:num>
  <w:num w:numId="9" w16cid:durableId="418714976">
    <w:abstractNumId w:val="0"/>
  </w:num>
  <w:num w:numId="10" w16cid:durableId="722294492">
    <w:abstractNumId w:val="9"/>
  </w:num>
  <w:num w:numId="11" w16cid:durableId="141493818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26F9B"/>
    <w:rsid w:val="0015074B"/>
    <w:rsid w:val="00176C4E"/>
    <w:rsid w:val="001813DB"/>
    <w:rsid w:val="00216E6B"/>
    <w:rsid w:val="002442ED"/>
    <w:rsid w:val="002744DF"/>
    <w:rsid w:val="00283AE2"/>
    <w:rsid w:val="0029639D"/>
    <w:rsid w:val="002F7D5C"/>
    <w:rsid w:val="00326F90"/>
    <w:rsid w:val="003457C7"/>
    <w:rsid w:val="00345E4B"/>
    <w:rsid w:val="00512667"/>
    <w:rsid w:val="00591EE6"/>
    <w:rsid w:val="005924A3"/>
    <w:rsid w:val="008163CD"/>
    <w:rsid w:val="008268E6"/>
    <w:rsid w:val="008529A7"/>
    <w:rsid w:val="00881D35"/>
    <w:rsid w:val="008B036E"/>
    <w:rsid w:val="008B2A5F"/>
    <w:rsid w:val="008C7177"/>
    <w:rsid w:val="008E56D1"/>
    <w:rsid w:val="00955E86"/>
    <w:rsid w:val="00AA1D8D"/>
    <w:rsid w:val="00B47730"/>
    <w:rsid w:val="00BA5E13"/>
    <w:rsid w:val="00BD208E"/>
    <w:rsid w:val="00C07AB9"/>
    <w:rsid w:val="00CB0664"/>
    <w:rsid w:val="00CB15BC"/>
    <w:rsid w:val="00D102DE"/>
    <w:rsid w:val="00E07C95"/>
    <w:rsid w:val="00E85499"/>
    <w:rsid w:val="00ED7B9F"/>
    <w:rsid w:val="00F718E9"/>
    <w:rsid w:val="00F7621B"/>
    <w:rsid w:val="00F86F48"/>
    <w:rsid w:val="00F92C96"/>
    <w:rsid w:val="00FC693F"/>
    <w:rsid w:val="00FE02F3"/>
    <w:rsid w:val="19FFE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151AC0"/>
  <w14:defaultImageDpi w14:val="300"/>
  <w15:docId w15:val="{92A5B26F-BDF2-4D32-BBC8-7B44AF3D9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283A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faflex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Intranet Dokument" ma:contentTypeID="0x010100AC9070AA7F71BD4A8E79029DB63B750200E3B7E23D8778E6499AC67C494DDB5A8F" ma:contentTypeVersion="15" ma:contentTypeDescription="Ein neues Dokument erstellen." ma:contentTypeScope="" ma:versionID="eeea53aaca91afeed779425d7299e931">
  <xsd:schema xmlns:xsd="http://www.w3.org/2001/XMLSchema" xmlns:xs="http://www.w3.org/2001/XMLSchema" xmlns:p="http://schemas.microsoft.com/office/2006/metadata/properties" xmlns:ns2="6ad4aa7e-c367-41ad-8338-313dadb59002" xmlns:ns3="21d3f174-afc7-4cdc-a51d-00a52e5e8803" targetNamespace="http://schemas.microsoft.com/office/2006/metadata/properties" ma:root="true" ma:fieldsID="f379892d7468d0ee87612c5d483fe9fe" ns2:_="" ns3:_="">
    <xsd:import namespace="6ad4aa7e-c367-41ad-8338-313dadb59002"/>
    <xsd:import namespace="21d3f174-afc7-4cdc-a51d-00a52e5e8803"/>
    <xsd:element name="properties">
      <xsd:complexType>
        <xsd:sequence>
          <xsd:element name="documentManagement">
            <xsd:complexType>
              <xsd:all>
                <xsd:element ref="ns2:pe053969553c44c78271d4035a4a63f8" minOccurs="0"/>
                <xsd:element ref="ns2:TaxCatchAll" minOccurs="0"/>
                <xsd:element ref="ns2:TaxCatchAllLabel" minOccurs="0"/>
                <xsd:element ref="ns2:la30a7c3142b4053a1188c19dbd0d106" minOccurs="0"/>
                <xsd:element ref="ns2:g17099b04ebb4ac7b8ea937f439659e2" minOccurs="0"/>
                <xsd:element ref="ns2:d02f95a5eeec4023bf22f1c4d052333e" minOccurs="0"/>
                <xsd:element ref="ns2:mab87378cf094f898a91f2a5c30e1e11" minOccurs="0"/>
                <xsd:element ref="ns3:SharedWithUser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2:ic30b02f2e4442e282db724ab73aab5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4aa7e-c367-41ad-8338-313dadb59002" elementFormDefault="qualified">
    <xsd:import namespace="http://schemas.microsoft.com/office/2006/documentManagement/types"/>
    <xsd:import namespace="http://schemas.microsoft.com/office/infopath/2007/PartnerControls"/>
    <xsd:element name="pe053969553c44c78271d4035a4a63f8" ma:index="8" nillable="true" ma:taxonomy="true" ma:internalName="pe053969553c44c78271d4035a4a63f8" ma:taxonomyFieldName="E_Department" ma:displayName="EFAFLEX Abteilung" ma:readOnly="false" ma:fieldId="{9e053969-553c-44c7-8271-d4035a4a63f8}" ma:sspId="dd89c0f5-a241-42f9-9819-5b144601ab37" ma:termSetId="d40db2be-d587-467a-88dc-7b31241062a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7951caac-37e8-4a6b-8a6c-6b303fb26bbe}" ma:internalName="TaxCatchAll" ma:showField="CatchAllData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7951caac-37e8-4a6b-8a6c-6b303fb26bbe}" ma:internalName="TaxCatchAllLabel" ma:readOnly="true" ma:showField="CatchAllDataLabel" ma:web="6ad4aa7e-c367-41ad-8338-313dadb590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30a7c3142b4053a1188c19dbd0d106" ma:index="12" nillable="true" ma:taxonomy="true" ma:internalName="la30a7c3142b4053a1188c19dbd0d106" ma:taxonomyFieldName="E_Language" ma:displayName="EFAFLEX Sprache" ma:readOnly="false" ma:fieldId="{5a30a7c3-142b-4053-a118-8c19dbd0d106}" ma:sspId="dd89c0f5-a241-42f9-9819-5b144601ab37" ma:termSetId="f451bc20-9d82-4c1e-a973-1ad23ebc207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17099b04ebb4ac7b8ea937f439659e2" ma:index="14" nillable="true" ma:taxonomy="true" ma:internalName="g17099b04ebb4ac7b8ea937f439659e2" ma:taxonomyFieldName="E_Division" ma:displayName="EFAFLEX Bereich" ma:readOnly="false" ma:fieldId="{017099b0-4ebb-4ac7-b8ea-937f439659e2}" ma:sspId="dd89c0f5-a241-42f9-9819-5b144601ab37" ma:termSetId="30a19cec-c9e6-425b-b73d-a544a8b1d2f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02f95a5eeec4023bf22f1c4d052333e" ma:index="16" nillable="true" ma:taxonomy="true" ma:internalName="d02f95a5eeec4023bf22f1c4d052333e" ma:taxonomyFieldName="E_Category" ma:displayName="EFAFLEX Kategorie" ma:readOnly="false" ma:fieldId="{d02f95a5-eeec-4023-bf22-f1c4d052333e}" ma:sspId="dd89c0f5-a241-42f9-9819-5b144601ab37" ma:termSetId="e4723fe2-712a-4f6c-8404-00dbec44d9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b87378cf094f898a91f2a5c30e1e11" ma:index="18" nillable="true" ma:taxonomy="true" ma:internalName="mab87378cf094f898a91f2a5c30e1e11" ma:taxonomyFieldName="E_SubCategory" ma:displayName="EFAFLEX Unterkategorie" ma:readOnly="false" ma:fieldId="{6ab87378-cf09-4f89-8a91-f2a5c30e1e11}" ma:sspId="dd89c0f5-a241-42f9-9819-5b144601ab37" ma:termSetId="74d8e04d-d385-4a1a-9e23-772dab1a7a3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c30b02f2e4442e282db724ab73aab5d" ma:index="25" nillable="true" ma:taxonomy="true" ma:internalName="ic30b02f2e4442e282db724ab73aab5d" ma:taxonomyFieldName="EFAFLEX_x0020_Inhaltsverzeichnis" ma:displayName="EFAFLEX Inhaltsverzeichnis" ma:default="" ma:fieldId="{2c30b02f-2e44-42e2-82db-724ab73aab5d}" ma:taxonomyMulti="true" ma:sspId="dd89c0f5-a241-42f9-9819-5b144601ab37" ma:termSetId="386a6f7d-db89-4e48-ae4f-d922c155e161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3f174-afc7-4cdc-a51d-00a52e5e8803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Freigegeben für" ma:list="UserInfo" ma:SearchPeopleOnly="false" ma:internalName="SharedWithUsers" ma:readOnly="fals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ad4aa7e-c367-41ad-8338-313dadb59002">
      <Value>345</Value>
    </TaxCatchAll>
    <SharedWithUsers xmlns="21d3f174-afc7-4cdc-a51d-00a52e5e8803">
      <UserInfo>
        <DisplayName/>
        <AccountId xsi:nil="true"/>
        <AccountType/>
      </UserInfo>
    </SharedWithUsers>
    <pe053969553c44c78271d4035a4a63f8 xmlns="6ad4aa7e-c367-41ad-8338-313dadb59002">
      <Terms xmlns="http://schemas.microsoft.com/office/infopath/2007/PartnerControls"/>
    </pe053969553c44c78271d4035a4a63f8>
    <mab87378cf094f898a91f2a5c30e1e11 xmlns="6ad4aa7e-c367-41ad-8338-313dadb59002">
      <Terms xmlns="http://schemas.microsoft.com/office/infopath/2007/PartnerControls"/>
    </mab87378cf094f898a91f2a5c30e1e11>
    <g17099b04ebb4ac7b8ea937f439659e2 xmlns="6ad4aa7e-c367-41ad-8338-313dadb59002">
      <Terms xmlns="http://schemas.microsoft.com/office/infopath/2007/PartnerControls"/>
    </g17099b04ebb4ac7b8ea937f439659e2>
    <d02f95a5eeec4023bf22f1c4d052333e xmlns="6ad4aa7e-c367-41ad-8338-313dadb59002">
      <Terms xmlns="http://schemas.microsoft.com/office/infopath/2007/PartnerControls"/>
    </d02f95a5eeec4023bf22f1c4d052333e>
    <la30a7c3142b4053a1188c19dbd0d106 xmlns="6ad4aa7e-c367-41ad-8338-313dadb59002">
      <Terms xmlns="http://schemas.microsoft.com/office/infopath/2007/PartnerControls"/>
    </la30a7c3142b4053a1188c19dbd0d106>
    <ic30b02f2e4442e282db724ab73aab5d xmlns="6ad4aa7e-c367-41ad-8338-313dadb590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SRT Value (310)</TermName>
          <TermId xmlns="http://schemas.microsoft.com/office/infopath/2007/PartnerControls">4559af28-b17f-4618-bf75-12d00683d6ea</TermId>
        </TermInfo>
      </Terms>
    </ic30b02f2e4442e282db724ab73aab5d>
  </documentManagement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879A95-4FB0-42CB-9704-B77E2FEBC388}"/>
</file>

<file path=customXml/itemProps3.xml><?xml version="1.0" encoding="utf-8"?>
<ds:datastoreItem xmlns:ds="http://schemas.openxmlformats.org/officeDocument/2006/customXml" ds:itemID="{18BED78A-4550-43A3-9006-1EA138D3D3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5671B7F-FF8A-4E79-87E1-C892FD726BA1}">
  <ds:schemaRefs>
    <ds:schemaRef ds:uri="http://schemas.microsoft.com/office/2006/metadata/properties"/>
    <ds:schemaRef ds:uri="http://schemas.microsoft.com/office/infopath/2007/PartnerControls"/>
    <ds:schemaRef ds:uri="5ff951bb-9bf3-44b4-bb46-4eeacec42f00"/>
    <ds:schemaRef ds:uri="56b75219-0709-4d18-8a40-686f3688684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Schluttenhofer Anne</cp:lastModifiedBy>
  <cp:revision>16</cp:revision>
  <dcterms:created xsi:type="dcterms:W3CDTF">2025-08-04T08:51:00Z</dcterms:created>
  <dcterms:modified xsi:type="dcterms:W3CDTF">2025-08-04T09:39:00Z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0x010100AC9070AA7F71BD4A8E79029DB63B750200E3B7E23D8778E6499AC67C494DDB5A8F</vt:lpwstr>
  </property>
  <property fmtid="{D5CDD505-2E9C-101B-9397-08002B2CF9AE}" pid="3" name="MediaServiceImageTags">
    <vt:lpwstr/>
  </property>
  <property fmtid="{D5CDD505-2E9C-101B-9397-08002B2CF9AE}" pid="4" name="E_Language">
    <vt:lpwstr/>
  </property>
  <property fmtid="{D5CDD505-2E9C-101B-9397-08002B2CF9AE}" pid="5" name="E_Category">
    <vt:lpwstr/>
  </property>
  <property fmtid="{D5CDD505-2E9C-101B-9397-08002B2CF9AE}" pid="6" name="EFAFLEX Inhaltsverzeichnis">
    <vt:lpwstr>345;#SRT Value (310)|4559af28-b17f-4618-bf75-12d00683d6ea</vt:lpwstr>
  </property>
  <property fmtid="{D5CDD505-2E9C-101B-9397-08002B2CF9AE}" pid="7" name="E_Department">
    <vt:lpwstr/>
  </property>
  <property fmtid="{D5CDD505-2E9C-101B-9397-08002B2CF9AE}" pid="8" name="E_Division">
    <vt:lpwstr/>
  </property>
  <property fmtid="{D5CDD505-2E9C-101B-9397-08002B2CF9AE}" pid="9" name="E_SubCategory">
    <vt:lpwstr/>
  </property>
  <property fmtid="{D5CDD505-2E9C-101B-9397-08002B2CF9AE}" pid="10" name="EFAFLEX_x0020_Inhaltsverzeichnis">
    <vt:lpwstr>345;#SRT Value (310)|4559af28-b17f-4618-bf75-12d00683d6ea</vt:lpwstr>
  </property>
</Properties>
</file>