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7B63C537" w:rsidR="00E07C95" w:rsidRPr="00A744B8" w:rsidRDefault="00591176" w:rsidP="19FFE5DE">
      <w:pPr>
        <w:rPr>
          <w:rFonts w:ascii="Arial" w:hAnsi="Arial" w:cs="Arial"/>
          <w:lang w:val="en-GB"/>
        </w:rPr>
      </w:pPr>
      <w:r>
        <w:rPr>
          <w:rFonts w:ascii="Arial" w:hAnsi="Arial" w:cs="Arial"/>
          <w:b/>
          <w:bCs/>
          <w:sz w:val="28"/>
          <w:szCs w:val="28"/>
          <w:lang w:val="en-GB"/>
        </w:rPr>
        <w:t xml:space="preserve">HIGH-SPEED </w:t>
      </w:r>
      <w:r w:rsidR="00E521E7">
        <w:rPr>
          <w:rFonts w:ascii="Arial" w:hAnsi="Arial" w:cs="Arial"/>
          <w:b/>
          <w:bCs/>
          <w:sz w:val="28"/>
          <w:szCs w:val="28"/>
          <w:lang w:val="en-GB"/>
        </w:rPr>
        <w:t>TURBO ROLLER DOOR</w:t>
      </w:r>
      <w:r w:rsidR="00E07C95" w:rsidRPr="00A744B8">
        <w:rPr>
          <w:rFonts w:ascii="Arial" w:hAnsi="Arial" w:cs="Arial"/>
          <w:b/>
          <w:bCs/>
          <w:sz w:val="28"/>
          <w:szCs w:val="28"/>
          <w:lang w:val="en-GB"/>
        </w:rPr>
        <w:t>, Typ</w:t>
      </w:r>
      <w:r w:rsidR="00204F8D">
        <w:rPr>
          <w:rFonts w:ascii="Arial" w:hAnsi="Arial" w:cs="Arial"/>
          <w:b/>
          <w:bCs/>
          <w:sz w:val="28"/>
          <w:szCs w:val="28"/>
          <w:lang w:val="en-GB"/>
        </w:rPr>
        <w:t>e</w:t>
      </w:r>
      <w:r w:rsidR="00E07C95" w:rsidRPr="00A744B8">
        <w:rPr>
          <w:rFonts w:ascii="Arial" w:hAnsi="Arial" w:cs="Arial"/>
          <w:b/>
          <w:bCs/>
          <w:sz w:val="28"/>
          <w:szCs w:val="28"/>
          <w:lang w:val="en-GB"/>
        </w:rPr>
        <w:t xml:space="preserve"> „</w:t>
      </w:r>
      <w:r w:rsidR="00A744B8" w:rsidRPr="00A744B8">
        <w:rPr>
          <w:rFonts w:ascii="Arial" w:hAnsi="Arial" w:cs="Arial"/>
          <w:b/>
          <w:bCs/>
          <w:sz w:val="28"/>
          <w:szCs w:val="28"/>
          <w:lang w:val="en-GB"/>
        </w:rPr>
        <w:t>EFA-STT</w:t>
      </w:r>
      <w:r w:rsidR="00A744B8" w:rsidRPr="00A744B8">
        <w:rPr>
          <w:rFonts w:ascii="Arial" w:hAnsi="Arial" w:cs="Arial"/>
          <w:b/>
          <w:bCs/>
          <w:sz w:val="28"/>
          <w:szCs w:val="28"/>
          <w:vertAlign w:val="superscript"/>
          <w:lang w:val="en-GB"/>
        </w:rPr>
        <w:t xml:space="preserve">® </w:t>
      </w:r>
      <w:r w:rsidR="00A744B8" w:rsidRPr="00A744B8">
        <w:rPr>
          <w:rFonts w:ascii="Arial" w:hAnsi="Arial" w:cs="Arial"/>
          <w:b/>
          <w:bCs/>
          <w:sz w:val="28"/>
          <w:szCs w:val="28"/>
          <w:lang w:val="en-GB"/>
        </w:rPr>
        <w:t>Clear Basic</w:t>
      </w:r>
      <w:r w:rsidR="00E07C95" w:rsidRPr="00A744B8">
        <w:rPr>
          <w:rFonts w:ascii="Arial" w:hAnsi="Arial" w:cs="Arial"/>
          <w:b/>
          <w:bCs/>
          <w:sz w:val="28"/>
          <w:szCs w:val="28"/>
          <w:lang w:val="en-GB"/>
        </w:rPr>
        <w:t>“</w:t>
      </w:r>
    </w:p>
    <w:p w14:paraId="0E6CBEB6" w14:textId="08C8A0DF" w:rsidR="00A65317" w:rsidRDefault="00A65317" w:rsidP="00E07C95">
      <w:pPr>
        <w:rPr>
          <w:rFonts w:ascii="Arial" w:hAnsi="Arial" w:cs="Arial"/>
          <w:color w:val="000000" w:themeColor="text1"/>
          <w:sz w:val="20"/>
          <w:szCs w:val="20"/>
          <w:lang w:val="en-GB"/>
        </w:rPr>
      </w:pPr>
      <w:r w:rsidRPr="00A65317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EFAFLEX </w:t>
      </w:r>
      <w:r w:rsidRPr="00A65317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offers the high-speed turbo door type </w:t>
      </w:r>
      <w:r w:rsidRPr="00A65317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“</w:t>
      </w:r>
      <w:r w:rsidRPr="00A65317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EFA-STT</w:t>
      </w:r>
      <w:r w:rsidRPr="00A65317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en-GB"/>
        </w:rPr>
        <w:t>®</w:t>
      </w:r>
      <w:r w:rsidRPr="00A65317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Clear Basic</w:t>
      </w:r>
      <w:r w:rsidRPr="00A65317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”</w:t>
      </w:r>
      <w:r w:rsidRPr="00A65317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for demanding continuous industrial operation. This door combines first-class performance with outstanding durability.</w:t>
      </w:r>
    </w:p>
    <w:p w14:paraId="3C9B70CD" w14:textId="6DBA0528" w:rsidR="00E07C95" w:rsidRPr="00A65317" w:rsidRDefault="00E07C95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A65317">
        <w:rPr>
          <w:rFonts w:ascii="Arial" w:hAnsi="Arial" w:cs="Arial"/>
          <w:b/>
          <w:caps/>
          <w:szCs w:val="20"/>
          <w:lang w:val="en-GB"/>
        </w:rPr>
        <w:t>Techn</w:t>
      </w:r>
      <w:r w:rsidR="00F43B77">
        <w:rPr>
          <w:rFonts w:ascii="Arial" w:hAnsi="Arial" w:cs="Arial"/>
          <w:b/>
          <w:caps/>
          <w:szCs w:val="20"/>
          <w:lang w:val="en-GB"/>
        </w:rPr>
        <w:t>ical features</w:t>
      </w:r>
      <w:r w:rsidRPr="00A65317">
        <w:rPr>
          <w:rFonts w:ascii="Arial" w:hAnsi="Arial" w:cs="Arial"/>
          <w:b/>
          <w:caps/>
          <w:szCs w:val="20"/>
          <w:lang w:val="en-GB"/>
        </w:rPr>
        <w:t xml:space="preserve"> </w:t>
      </w:r>
    </w:p>
    <w:p w14:paraId="35DAED16" w14:textId="77777777" w:rsidR="00931F45" w:rsidRDefault="00931F45" w:rsidP="00931F45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en-GB"/>
        </w:rPr>
      </w:pPr>
      <w:r w:rsidRPr="001A7E07">
        <w:rPr>
          <w:rFonts w:ascii="Arial" w:hAnsi="Arial" w:cs="Arial"/>
          <w:sz w:val="20"/>
          <w:szCs w:val="20"/>
          <w:lang w:val="en-GB"/>
        </w:rPr>
        <w:t xml:space="preserve">Self-supporting, galvanised steel frames with spiral door leaf </w:t>
      </w:r>
      <w:r>
        <w:rPr>
          <w:rFonts w:ascii="Arial" w:hAnsi="Arial" w:cs="Arial"/>
          <w:sz w:val="20"/>
          <w:szCs w:val="20"/>
          <w:lang w:val="en-GB"/>
        </w:rPr>
        <w:t>support</w:t>
      </w:r>
      <w:r w:rsidRPr="001A7E07">
        <w:rPr>
          <w:rFonts w:ascii="Arial" w:hAnsi="Arial" w:cs="Arial"/>
          <w:sz w:val="20"/>
          <w:szCs w:val="20"/>
          <w:lang w:val="en-GB"/>
        </w:rPr>
        <w:t>. Synchro</w:t>
      </w:r>
      <w:r>
        <w:rPr>
          <w:rFonts w:ascii="Arial" w:hAnsi="Arial" w:cs="Arial"/>
          <w:sz w:val="20"/>
          <w:szCs w:val="20"/>
          <w:lang w:val="en-GB"/>
        </w:rPr>
        <w:t>nised</w:t>
      </w:r>
      <w:r w:rsidRPr="001A7E07">
        <w:rPr>
          <w:rFonts w:ascii="Arial" w:hAnsi="Arial" w:cs="Arial"/>
          <w:sz w:val="20"/>
          <w:szCs w:val="20"/>
          <w:lang w:val="en-GB"/>
        </w:rPr>
        <w:t xml:space="preserve"> shaft for even force transmission. Ball-bearing precision roller assemblies for quiet running. A tension spring mechanism certified to DIN EN 12604 balances the weight of the door leaf and allows manual opening in the event of a power failure.</w:t>
      </w:r>
    </w:p>
    <w:p w14:paraId="06CA3922" w14:textId="77777777" w:rsidR="00931F45" w:rsidRDefault="00931F45" w:rsidP="00931F45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en-GB"/>
        </w:rPr>
      </w:pPr>
    </w:p>
    <w:p w14:paraId="64A6104B" w14:textId="3D08553D" w:rsidR="00C84596" w:rsidRPr="00C84596" w:rsidRDefault="00C84596" w:rsidP="00C84596">
      <w:pPr>
        <w:pStyle w:val="Listenabsatz"/>
        <w:numPr>
          <w:ilvl w:val="0"/>
          <w:numId w:val="10"/>
        </w:numPr>
        <w:spacing w:after="240"/>
        <w:contextualSpacing w:val="0"/>
        <w:rPr>
          <w:rFonts w:ascii="Arial" w:hAnsi="Arial" w:cs="Arial"/>
          <w:sz w:val="20"/>
          <w:szCs w:val="20"/>
          <w:lang w:val="en-GB"/>
        </w:rPr>
      </w:pPr>
      <w:r w:rsidRPr="00C84596">
        <w:rPr>
          <w:rFonts w:ascii="Arial" w:hAnsi="Arial" w:cs="Arial"/>
          <w:sz w:val="20"/>
          <w:szCs w:val="20"/>
          <w:lang w:val="en-GB"/>
        </w:rPr>
        <w:t>Door leaf: consists of two outer rails made of anodised aluminium and a central section made of transparent, single-shell acrylic glass. The visible surface area of the door leaf is at least 70%, whereby permanent transparency must be guaranteed.</w:t>
      </w:r>
    </w:p>
    <w:p w14:paraId="4C1BAEB6" w14:textId="2AFBA5DB" w:rsidR="00D356BC" w:rsidRPr="00153CA6" w:rsidRDefault="00D356BC" w:rsidP="00D356BC">
      <w:pPr>
        <w:pStyle w:val="Listenabsatz"/>
        <w:numPr>
          <w:ilvl w:val="0"/>
          <w:numId w:val="10"/>
        </w:numPr>
        <w:spacing w:after="240"/>
        <w:contextualSpacing w:val="0"/>
        <w:rPr>
          <w:rFonts w:ascii="Arial" w:hAnsi="Arial" w:cs="Arial"/>
          <w:sz w:val="20"/>
          <w:szCs w:val="20"/>
          <w:lang w:val="en-GB"/>
        </w:rPr>
      </w:pPr>
      <w:r w:rsidRPr="00C02424">
        <w:rPr>
          <w:rFonts w:ascii="Arial" w:hAnsi="Arial" w:cs="Arial"/>
          <w:sz w:val="20"/>
          <w:szCs w:val="20"/>
        </w:rPr>
        <w:t xml:space="preserve">Spiral body: disc guide completely contact-free - for low-wear and low-noise operation </w:t>
      </w:r>
    </w:p>
    <w:p w14:paraId="5D0A4CD0" w14:textId="77777777" w:rsidR="00D356BC" w:rsidRDefault="00D356BC" w:rsidP="00D356BC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513D79">
        <w:rPr>
          <w:rFonts w:ascii="Arial" w:hAnsi="Arial" w:cs="Arial"/>
          <w:sz w:val="20"/>
          <w:szCs w:val="20"/>
          <w:lang w:val="en-GB"/>
        </w:rPr>
        <w:t>High-frequency gear motor brake with inductive proximity switches and electronic limit position control (without mechanical limit switches)</w:t>
      </w:r>
    </w:p>
    <w:p w14:paraId="4C80A242" w14:textId="63F518DB" w:rsidR="00E07C95" w:rsidRPr="00D356BC" w:rsidRDefault="00B30F76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D356BC">
        <w:rPr>
          <w:rFonts w:ascii="Arial" w:hAnsi="Arial" w:cs="Arial"/>
          <w:sz w:val="20"/>
          <w:szCs w:val="20"/>
          <w:lang w:val="en-GB"/>
        </w:rPr>
        <w:t>Opening speed up to</w:t>
      </w:r>
      <w:r w:rsidR="00E07C95" w:rsidRPr="00D356BC">
        <w:rPr>
          <w:rFonts w:ascii="Arial" w:hAnsi="Arial" w:cs="Arial"/>
          <w:sz w:val="20"/>
          <w:szCs w:val="20"/>
          <w:lang w:val="en-GB"/>
        </w:rPr>
        <w:t xml:space="preserve"> </w:t>
      </w:r>
      <w:r w:rsidR="00A67FC9" w:rsidRPr="00D356BC">
        <w:rPr>
          <w:rFonts w:ascii="Arial" w:hAnsi="Arial" w:cs="Arial"/>
          <w:sz w:val="20"/>
          <w:szCs w:val="20"/>
          <w:lang w:val="en-GB"/>
        </w:rPr>
        <w:t>0</w:t>
      </w:r>
      <w:r w:rsidRPr="00D356BC">
        <w:rPr>
          <w:rFonts w:ascii="Arial" w:hAnsi="Arial" w:cs="Arial"/>
          <w:sz w:val="20"/>
          <w:szCs w:val="20"/>
          <w:lang w:val="en-GB"/>
        </w:rPr>
        <w:t>.</w:t>
      </w:r>
      <w:r w:rsidR="00A67FC9" w:rsidRPr="00D356BC">
        <w:rPr>
          <w:rFonts w:ascii="Arial" w:hAnsi="Arial" w:cs="Arial"/>
          <w:sz w:val="20"/>
          <w:szCs w:val="20"/>
          <w:lang w:val="en-GB"/>
        </w:rPr>
        <w:t>6</w:t>
      </w:r>
      <w:r w:rsidR="00E07C95" w:rsidRPr="00D356BC">
        <w:rPr>
          <w:rFonts w:ascii="Arial" w:hAnsi="Arial" w:cs="Arial"/>
          <w:sz w:val="20"/>
          <w:szCs w:val="20"/>
          <w:lang w:val="en-GB"/>
        </w:rPr>
        <w:t xml:space="preserve"> m/s; </w:t>
      </w:r>
      <w:r w:rsidRPr="00D356BC">
        <w:rPr>
          <w:rFonts w:ascii="Arial" w:hAnsi="Arial" w:cs="Arial"/>
          <w:sz w:val="20"/>
          <w:szCs w:val="20"/>
          <w:lang w:val="en-GB"/>
        </w:rPr>
        <w:t>closing speed up to</w:t>
      </w:r>
      <w:r w:rsidR="00E07C95" w:rsidRPr="00D356BC">
        <w:rPr>
          <w:rFonts w:ascii="Arial" w:hAnsi="Arial" w:cs="Arial"/>
          <w:sz w:val="20"/>
          <w:szCs w:val="20"/>
          <w:lang w:val="en-GB"/>
        </w:rPr>
        <w:t xml:space="preserve"> </w:t>
      </w:r>
      <w:r w:rsidR="00A67FC9" w:rsidRPr="00D356BC">
        <w:rPr>
          <w:rFonts w:ascii="Arial" w:hAnsi="Arial" w:cs="Arial"/>
          <w:sz w:val="20"/>
          <w:szCs w:val="20"/>
          <w:lang w:val="en-GB"/>
        </w:rPr>
        <w:t>0</w:t>
      </w:r>
      <w:r w:rsidRPr="00D356BC">
        <w:rPr>
          <w:rFonts w:ascii="Arial" w:hAnsi="Arial" w:cs="Arial"/>
          <w:sz w:val="20"/>
          <w:szCs w:val="20"/>
          <w:lang w:val="en-GB"/>
        </w:rPr>
        <w:t>.</w:t>
      </w:r>
      <w:r w:rsidR="00A67FC9" w:rsidRPr="00D356BC">
        <w:rPr>
          <w:rFonts w:ascii="Arial" w:hAnsi="Arial" w:cs="Arial"/>
          <w:sz w:val="20"/>
          <w:szCs w:val="20"/>
          <w:lang w:val="en-GB"/>
        </w:rPr>
        <w:t>6</w:t>
      </w:r>
      <w:r w:rsidR="00E07C95" w:rsidRPr="00D356BC">
        <w:rPr>
          <w:rFonts w:ascii="Arial" w:hAnsi="Arial" w:cs="Arial"/>
          <w:sz w:val="20"/>
          <w:szCs w:val="20"/>
          <w:lang w:val="en-GB"/>
        </w:rPr>
        <w:t xml:space="preserve"> m/s</w:t>
      </w:r>
    </w:p>
    <w:p w14:paraId="5D097726" w14:textId="77777777" w:rsidR="00D903A3" w:rsidRDefault="00D903A3" w:rsidP="00D903A3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1F2072">
        <w:rPr>
          <w:rFonts w:ascii="Arial" w:hAnsi="Arial" w:cs="Arial"/>
          <w:sz w:val="20"/>
          <w:szCs w:val="20"/>
        </w:rPr>
        <w:t>EFA-TRONIC</w:t>
      </w:r>
      <w:r w:rsidRPr="001F2072">
        <w:rPr>
          <w:rFonts w:ascii="Arial" w:hAnsi="Arial" w:cs="Arial"/>
          <w:sz w:val="20"/>
          <w:szCs w:val="20"/>
          <w:vertAlign w:val="superscript"/>
        </w:rPr>
        <w:t xml:space="preserve">® </w:t>
      </w:r>
      <w:r w:rsidRPr="001F2072">
        <w:rPr>
          <w:rFonts w:ascii="Arial" w:hAnsi="Arial" w:cs="Arial"/>
          <w:sz w:val="20"/>
          <w:szCs w:val="20"/>
        </w:rPr>
        <w:t>with integrated frequency converter in plastic control cabinet (IP65), power connection 230V/400V at 50 Hz (on site)</w:t>
      </w:r>
    </w:p>
    <w:p w14:paraId="4F2CDA59" w14:textId="77777777" w:rsidR="00D903A3" w:rsidRDefault="00D903A3" w:rsidP="00D903A3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1F2072">
        <w:rPr>
          <w:rFonts w:ascii="Arial" w:hAnsi="Arial" w:cs="Arial"/>
          <w:sz w:val="20"/>
          <w:szCs w:val="20"/>
        </w:rPr>
        <w:t>Integrated, TÜV-certified goal line light grid (EFA-TLG</w:t>
      </w:r>
      <w:r w:rsidRPr="004D2BF9">
        <w:rPr>
          <w:rFonts w:ascii="Arial" w:hAnsi="Arial" w:cs="Arial"/>
          <w:sz w:val="20"/>
          <w:szCs w:val="20"/>
          <w:vertAlign w:val="superscript"/>
        </w:rPr>
        <w:t>®</w:t>
      </w:r>
      <w:r w:rsidRPr="001F2072">
        <w:rPr>
          <w:rFonts w:ascii="Arial" w:hAnsi="Arial" w:cs="Arial"/>
          <w:sz w:val="20"/>
          <w:szCs w:val="20"/>
        </w:rPr>
        <w:t>) - contactless obstacle detection up to 2.5 metres high</w:t>
      </w:r>
    </w:p>
    <w:p w14:paraId="2BC6DC20" w14:textId="682867FE" w:rsidR="00E07C95" w:rsidRPr="00F43B77" w:rsidRDefault="00F43B77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F43B77">
        <w:rPr>
          <w:rFonts w:ascii="Arial" w:hAnsi="Arial" w:cs="Arial"/>
          <w:b/>
          <w:caps/>
          <w:szCs w:val="20"/>
          <w:lang w:val="en-GB"/>
        </w:rPr>
        <w:t>Performance value (depending on e</w:t>
      </w:r>
      <w:r>
        <w:rPr>
          <w:rFonts w:ascii="Arial" w:hAnsi="Arial" w:cs="Arial"/>
          <w:b/>
          <w:caps/>
          <w:szCs w:val="20"/>
          <w:lang w:val="en-GB"/>
        </w:rPr>
        <w:t>quipment)</w:t>
      </w:r>
    </w:p>
    <w:p w14:paraId="06F78601" w14:textId="1CFBFA00" w:rsidR="00E07C95" w:rsidRPr="000F3184" w:rsidRDefault="000F3184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0F3184">
        <w:rPr>
          <w:rFonts w:ascii="Arial" w:hAnsi="Arial" w:cs="Arial"/>
          <w:sz w:val="20"/>
          <w:szCs w:val="20"/>
          <w:lang w:val="en-GB"/>
        </w:rPr>
        <w:t>Resistance to wind load</w:t>
      </w:r>
      <w:r w:rsidR="00E07C95" w:rsidRPr="000F3184">
        <w:rPr>
          <w:rFonts w:ascii="Arial" w:hAnsi="Arial" w:cs="Arial"/>
          <w:sz w:val="20"/>
          <w:szCs w:val="20"/>
          <w:lang w:val="en-GB"/>
        </w:rPr>
        <w:t xml:space="preserve">: DIN EN 12424, </w:t>
      </w:r>
      <w:r w:rsidR="00F43B77" w:rsidRPr="000F3184">
        <w:rPr>
          <w:rFonts w:ascii="Arial" w:hAnsi="Arial" w:cs="Arial"/>
          <w:sz w:val="20"/>
          <w:szCs w:val="20"/>
          <w:lang w:val="en-GB"/>
        </w:rPr>
        <w:t>up to Class</w:t>
      </w:r>
      <w:r w:rsidR="00E07C95" w:rsidRPr="000F3184">
        <w:rPr>
          <w:rFonts w:ascii="Arial" w:hAnsi="Arial" w:cs="Arial"/>
          <w:sz w:val="20"/>
          <w:szCs w:val="20"/>
          <w:lang w:val="en-GB"/>
        </w:rPr>
        <w:t xml:space="preserve"> 4</w:t>
      </w:r>
    </w:p>
    <w:p w14:paraId="074E550A" w14:textId="1A73A960" w:rsidR="00E07C95" w:rsidRPr="000F3184" w:rsidRDefault="000F3184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0F3184">
        <w:rPr>
          <w:rFonts w:ascii="Arial" w:hAnsi="Arial" w:cs="Arial"/>
          <w:sz w:val="20"/>
          <w:szCs w:val="20"/>
          <w:lang w:val="en-GB"/>
        </w:rPr>
        <w:t>Air permeability</w:t>
      </w:r>
      <w:r w:rsidR="00E07C95" w:rsidRPr="000F3184">
        <w:rPr>
          <w:rFonts w:ascii="Arial" w:hAnsi="Arial" w:cs="Arial"/>
          <w:sz w:val="20"/>
          <w:szCs w:val="20"/>
          <w:lang w:val="en-GB"/>
        </w:rPr>
        <w:t xml:space="preserve">: DIN EN 12426, </w:t>
      </w:r>
      <w:r w:rsidR="00F43B77" w:rsidRPr="000F3184">
        <w:rPr>
          <w:rFonts w:ascii="Arial" w:hAnsi="Arial" w:cs="Arial"/>
          <w:sz w:val="20"/>
          <w:szCs w:val="20"/>
          <w:lang w:val="en-GB"/>
        </w:rPr>
        <w:t>Class</w:t>
      </w:r>
      <w:r w:rsidR="00E07C95" w:rsidRPr="000F3184">
        <w:rPr>
          <w:rFonts w:ascii="Arial" w:hAnsi="Arial" w:cs="Arial"/>
          <w:sz w:val="20"/>
          <w:szCs w:val="20"/>
          <w:lang w:val="en-GB"/>
        </w:rPr>
        <w:t xml:space="preserve"> </w:t>
      </w:r>
      <w:r w:rsidR="00CF7A37" w:rsidRPr="000F3184">
        <w:rPr>
          <w:rFonts w:ascii="Arial" w:hAnsi="Arial" w:cs="Arial"/>
          <w:sz w:val="20"/>
          <w:szCs w:val="20"/>
          <w:lang w:val="en-GB"/>
        </w:rPr>
        <w:t>2</w:t>
      </w:r>
    </w:p>
    <w:p w14:paraId="63211BE6" w14:textId="4D67FC74" w:rsidR="00E07C95" w:rsidRPr="000F3184" w:rsidRDefault="000F3184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Sound insulation</w:t>
      </w:r>
      <w:r w:rsidR="00E07C95" w:rsidRPr="000F3184">
        <w:rPr>
          <w:rFonts w:ascii="Arial" w:hAnsi="Arial" w:cs="Arial"/>
          <w:sz w:val="20"/>
          <w:szCs w:val="20"/>
          <w:lang w:val="en-GB"/>
        </w:rPr>
        <w:t xml:space="preserve">: DIN EN ISO 717-1, </w:t>
      </w:r>
      <w:r w:rsidR="00F43B77" w:rsidRPr="000F3184">
        <w:rPr>
          <w:rFonts w:ascii="Arial" w:hAnsi="Arial" w:cs="Arial"/>
          <w:sz w:val="20"/>
          <w:szCs w:val="20"/>
          <w:lang w:val="en-GB"/>
        </w:rPr>
        <w:t>up to</w:t>
      </w:r>
      <w:r w:rsidR="00E07C95" w:rsidRPr="000F3184">
        <w:rPr>
          <w:rFonts w:ascii="Arial" w:hAnsi="Arial" w:cs="Arial"/>
          <w:sz w:val="20"/>
          <w:szCs w:val="20"/>
          <w:lang w:val="en-GB"/>
        </w:rPr>
        <w:t xml:space="preserve"> 2</w:t>
      </w:r>
      <w:r w:rsidR="00CF7A37" w:rsidRPr="000F3184">
        <w:rPr>
          <w:rFonts w:ascii="Arial" w:hAnsi="Arial" w:cs="Arial"/>
          <w:sz w:val="20"/>
          <w:szCs w:val="20"/>
          <w:lang w:val="en-GB"/>
        </w:rPr>
        <w:t>0</w:t>
      </w:r>
      <w:r w:rsidR="00E07C95" w:rsidRPr="000F3184">
        <w:rPr>
          <w:rFonts w:ascii="Arial" w:hAnsi="Arial" w:cs="Arial"/>
          <w:sz w:val="20"/>
          <w:szCs w:val="20"/>
          <w:lang w:val="en-GB"/>
        </w:rPr>
        <w:t xml:space="preserve"> dB(A)</w:t>
      </w:r>
    </w:p>
    <w:p w14:paraId="08383A66" w14:textId="28C54E35" w:rsidR="00E07C95" w:rsidRPr="008515BC" w:rsidRDefault="000F3184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8515BC">
        <w:rPr>
          <w:rFonts w:ascii="Arial" w:hAnsi="Arial" w:cs="Arial"/>
          <w:sz w:val="20"/>
          <w:szCs w:val="20"/>
          <w:lang w:val="en-GB"/>
        </w:rPr>
        <w:t>Thermal insulation</w:t>
      </w:r>
      <w:r w:rsidR="00E07C95" w:rsidRPr="008515BC">
        <w:rPr>
          <w:rFonts w:ascii="Arial" w:hAnsi="Arial" w:cs="Arial"/>
          <w:sz w:val="20"/>
          <w:szCs w:val="20"/>
          <w:lang w:val="en-GB"/>
        </w:rPr>
        <w:t xml:space="preserve">: DIN EN 12428, </w:t>
      </w:r>
      <w:r w:rsidRPr="008515BC">
        <w:rPr>
          <w:rFonts w:ascii="Arial" w:hAnsi="Arial" w:cs="Arial"/>
          <w:sz w:val="20"/>
          <w:szCs w:val="20"/>
          <w:lang w:val="en-GB"/>
        </w:rPr>
        <w:t>up to</w:t>
      </w:r>
      <w:r w:rsidR="00E07C95" w:rsidRPr="008515BC">
        <w:rPr>
          <w:rFonts w:ascii="Arial" w:hAnsi="Arial" w:cs="Arial"/>
          <w:sz w:val="20"/>
          <w:szCs w:val="20"/>
          <w:lang w:val="en-GB"/>
        </w:rPr>
        <w:t xml:space="preserve"> </w:t>
      </w:r>
      <w:r w:rsidR="00CF7A37" w:rsidRPr="008515BC">
        <w:rPr>
          <w:rFonts w:ascii="Arial" w:hAnsi="Arial" w:cs="Arial"/>
          <w:sz w:val="20"/>
          <w:szCs w:val="20"/>
          <w:lang w:val="en-GB"/>
        </w:rPr>
        <w:t>6,4</w:t>
      </w:r>
      <w:r w:rsidR="00E07C95" w:rsidRPr="008515BC">
        <w:rPr>
          <w:rFonts w:ascii="Arial" w:hAnsi="Arial" w:cs="Arial"/>
          <w:sz w:val="20"/>
          <w:szCs w:val="20"/>
          <w:lang w:val="en-GB"/>
        </w:rPr>
        <w:t xml:space="preserve"> W/m²K</w:t>
      </w:r>
    </w:p>
    <w:p w14:paraId="7025077C" w14:textId="77777777" w:rsidR="00E07C95" w:rsidRPr="008515BC" w:rsidRDefault="00E07C95" w:rsidP="00E07C95">
      <w:pPr>
        <w:rPr>
          <w:rFonts w:ascii="Arial" w:hAnsi="Arial" w:cs="Arial"/>
          <w:b/>
          <w:caps/>
          <w:sz w:val="24"/>
          <w:lang w:val="en-GB"/>
        </w:rPr>
      </w:pPr>
      <w:r w:rsidRPr="008515BC">
        <w:rPr>
          <w:rFonts w:ascii="Arial" w:hAnsi="Arial" w:cs="Arial"/>
          <w:b/>
          <w:caps/>
          <w:sz w:val="24"/>
          <w:lang w:val="en-GB"/>
        </w:rPr>
        <w:br w:type="page"/>
      </w:r>
    </w:p>
    <w:p w14:paraId="579D153C" w14:textId="10821F2E" w:rsidR="00E07C95" w:rsidRPr="006B6C9A" w:rsidRDefault="006B6C9A" w:rsidP="00E07C95">
      <w:pPr>
        <w:rPr>
          <w:rFonts w:ascii="Arial" w:hAnsi="Arial" w:cs="Arial"/>
          <w:caps/>
          <w:lang w:val="en-GB"/>
        </w:rPr>
      </w:pPr>
      <w:r w:rsidRPr="006B6C9A">
        <w:rPr>
          <w:rFonts w:ascii="Arial" w:hAnsi="Arial" w:cs="Arial"/>
          <w:b/>
          <w:caps/>
          <w:sz w:val="24"/>
          <w:lang w:val="en-GB"/>
        </w:rPr>
        <w:lastRenderedPageBreak/>
        <w:t>Dimensions of the clear o</w:t>
      </w:r>
      <w:r>
        <w:rPr>
          <w:rFonts w:ascii="Arial" w:hAnsi="Arial" w:cs="Arial"/>
          <w:b/>
          <w:caps/>
          <w:sz w:val="24"/>
          <w:lang w:val="en-GB"/>
        </w:rPr>
        <w:t>pening</w:t>
      </w:r>
    </w:p>
    <w:p w14:paraId="40447BEF" w14:textId="3DB4BF26" w:rsidR="00E07C95" w:rsidRPr="000A6047" w:rsidRDefault="006B6C9A" w:rsidP="00E07C9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Width</w:t>
      </w:r>
      <w:r w:rsidR="00E07C95" w:rsidRPr="000A6047">
        <w:rPr>
          <w:rFonts w:ascii="Arial" w:hAnsi="Arial" w:cs="Arial"/>
          <w:lang w:val="de-DE"/>
        </w:rPr>
        <w:t xml:space="preserve"> = ............... mm</w:t>
      </w:r>
    </w:p>
    <w:p w14:paraId="1E535133" w14:textId="7D73666A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</w:t>
      </w:r>
      <w:r w:rsidR="006B6C9A">
        <w:rPr>
          <w:rFonts w:ascii="Arial" w:hAnsi="Arial" w:cs="Arial"/>
          <w:lang w:val="de-DE"/>
        </w:rPr>
        <w:t>eight</w:t>
      </w:r>
      <w:r w:rsidRPr="000A6047">
        <w:rPr>
          <w:rFonts w:ascii="Arial" w:hAnsi="Arial" w:cs="Arial"/>
          <w:lang w:val="de-DE"/>
        </w:rPr>
        <w:t xml:space="preserve">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E4C1A" w14:textId="77777777" w:rsidR="00451CFA" w:rsidRDefault="00451CFA" w:rsidP="00E07C95">
      <w:pPr>
        <w:spacing w:after="0" w:line="240" w:lineRule="auto"/>
      </w:pPr>
      <w:r>
        <w:separator/>
      </w:r>
    </w:p>
  </w:endnote>
  <w:endnote w:type="continuationSeparator" w:id="0">
    <w:p w14:paraId="08A98BA6" w14:textId="77777777" w:rsidR="00451CFA" w:rsidRDefault="00451CFA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1F1B6F1C" w:rsidR="00283AE2" w:rsidRDefault="008515BC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b/>
        <w:bCs/>
        <w:sz w:val="20"/>
        <w:szCs w:val="20"/>
        <w:lang w:val="de-DE"/>
      </w:rPr>
      <w:t>Manufacturer</w:t>
    </w:r>
    <w:r w:rsidR="00283AE2"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28B9EE4D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 xml:space="preserve">Stand 04/2025 – </w:t>
    </w:r>
    <w:r w:rsidR="008515BC">
      <w:rPr>
        <w:rFonts w:ascii="Arial" w:hAnsi="Arial" w:cs="Arial"/>
        <w:sz w:val="20"/>
        <w:szCs w:val="20"/>
        <w:lang w:val="de-DE"/>
      </w:rPr>
      <w:t>Subject to technical changes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81972" w14:textId="77777777" w:rsidR="00451CFA" w:rsidRDefault="00451CFA" w:rsidP="00E07C95">
      <w:pPr>
        <w:spacing w:after="0" w:line="240" w:lineRule="auto"/>
      </w:pPr>
      <w:r>
        <w:separator/>
      </w:r>
    </w:p>
  </w:footnote>
  <w:footnote w:type="continuationSeparator" w:id="0">
    <w:p w14:paraId="77224CE9" w14:textId="77777777" w:rsidR="00451CFA" w:rsidRDefault="00451CFA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44D40"/>
    <w:rsid w:val="0006063C"/>
    <w:rsid w:val="000F3184"/>
    <w:rsid w:val="0015074B"/>
    <w:rsid w:val="001813DB"/>
    <w:rsid w:val="00204F8D"/>
    <w:rsid w:val="002442ED"/>
    <w:rsid w:val="00283AE2"/>
    <w:rsid w:val="0029639D"/>
    <w:rsid w:val="00326F90"/>
    <w:rsid w:val="00451CFA"/>
    <w:rsid w:val="00466AD8"/>
    <w:rsid w:val="00512667"/>
    <w:rsid w:val="00591176"/>
    <w:rsid w:val="006B6C9A"/>
    <w:rsid w:val="006C3CDC"/>
    <w:rsid w:val="007A0B54"/>
    <w:rsid w:val="007C70C7"/>
    <w:rsid w:val="007E07CD"/>
    <w:rsid w:val="008515BC"/>
    <w:rsid w:val="008529A7"/>
    <w:rsid w:val="00931F45"/>
    <w:rsid w:val="00A411E9"/>
    <w:rsid w:val="00A65317"/>
    <w:rsid w:val="00A67FC9"/>
    <w:rsid w:val="00A744B8"/>
    <w:rsid w:val="00AA1D8D"/>
    <w:rsid w:val="00B30F76"/>
    <w:rsid w:val="00B47730"/>
    <w:rsid w:val="00C84596"/>
    <w:rsid w:val="00CB0664"/>
    <w:rsid w:val="00CB15BC"/>
    <w:rsid w:val="00CD10C1"/>
    <w:rsid w:val="00CF7A37"/>
    <w:rsid w:val="00D356BC"/>
    <w:rsid w:val="00D903A3"/>
    <w:rsid w:val="00E07C95"/>
    <w:rsid w:val="00E521E7"/>
    <w:rsid w:val="00E93EF2"/>
    <w:rsid w:val="00F43B77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320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STT-L Clear Basic (322)</TermName>
          <TermId xmlns="http://schemas.microsoft.com/office/infopath/2007/PartnerControls">6af9423a-0bbc-4bd7-bd39-123133304a35</TermId>
        </TermInfo>
      </Terms>
    </ic30b02f2e4442e282db724ab73aab5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69605D-1CDE-41E3-8919-D35DFF7B48DB}"/>
</file>

<file path=customXml/itemProps2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1466</Characters>
  <Application>Microsoft Office Word</Application>
  <DocSecurity>0</DocSecurity>
  <Lines>12</Lines>
  <Paragraphs>3</Paragraphs>
  <ScaleCrop>false</ScaleCrop>
  <Manager/>
  <Company/>
  <LinksUpToDate>false</LinksUpToDate>
  <CharactersWithSpaces>1695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25</cp:revision>
  <dcterms:created xsi:type="dcterms:W3CDTF">2025-07-16T09:14:00Z</dcterms:created>
  <dcterms:modified xsi:type="dcterms:W3CDTF">2025-08-04T07:58:00Z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320;#STT-L Clear Basic (322)|6af9423a-0bbc-4bd7-bd39-123133304a35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320;#STT-L Clear Basic (322)|6af9423a-0bbc-4bd7-bd39-123133304a35</vt:lpwstr>
  </property>
</Properties>
</file>