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C5A0336" w:rsidR="00E07C95" w:rsidRPr="00862CFF" w:rsidRDefault="00862CFF" w:rsidP="19FFE5DE">
      <w:pPr>
        <w:rPr>
          <w:rFonts w:ascii="Arial" w:hAnsi="Arial" w:cs="Arial"/>
          <w:lang w:val="en-GB"/>
        </w:rPr>
      </w:pPr>
      <w:r w:rsidRPr="00862CFF">
        <w:rPr>
          <w:rFonts w:ascii="Arial" w:hAnsi="Arial" w:cs="Arial"/>
          <w:b/>
          <w:bCs/>
          <w:sz w:val="28"/>
          <w:szCs w:val="28"/>
          <w:lang w:val="en-GB"/>
        </w:rPr>
        <w:t>HIGH-SPEED TURBO ROLLER DOOR</w:t>
      </w:r>
      <w:r w:rsidR="00E07C95" w:rsidRPr="00862CFF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Pr="00862CFF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862CFF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AF0E0D" w:rsidRPr="00862CFF">
        <w:rPr>
          <w:rFonts w:ascii="Arial" w:hAnsi="Arial" w:cs="Arial"/>
          <w:b/>
          <w:bCs/>
          <w:sz w:val="28"/>
          <w:szCs w:val="28"/>
          <w:lang w:val="en-GB"/>
        </w:rPr>
        <w:t>EFA-STT</w:t>
      </w:r>
      <w:r w:rsidR="00AF0E0D" w:rsidRPr="00862CFF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AF0E0D" w:rsidRPr="00862CFF">
        <w:rPr>
          <w:rFonts w:ascii="Arial" w:hAnsi="Arial" w:cs="Arial"/>
          <w:b/>
          <w:bCs/>
          <w:sz w:val="28"/>
          <w:szCs w:val="28"/>
          <w:lang w:val="en-GB"/>
        </w:rPr>
        <w:t xml:space="preserve"> Clear Premium</w:t>
      </w:r>
      <w:r w:rsidR="00E07C95" w:rsidRPr="00862CFF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462CB7FE" w14:textId="0F12FC0B" w:rsidR="00E07C95" w:rsidRPr="00655168" w:rsidRDefault="00655168" w:rsidP="00E07C95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6551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EFAFLEX </w:t>
      </w:r>
      <w:r w:rsidRPr="00655168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offers the high-speed turbo door type </w:t>
      </w:r>
      <w:r w:rsidRPr="006551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“</w:t>
      </w:r>
      <w:r w:rsidRPr="006551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EFA-STT</w:t>
      </w:r>
      <w:r w:rsidRPr="00655168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6551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Clear Premium</w:t>
      </w:r>
      <w:r w:rsidRPr="006551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”</w:t>
      </w:r>
      <w:r w:rsidRPr="00655168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for demanding continuous industrial operation. This door combines first-class performance with outstanding durability</w:t>
      </w:r>
      <w:r w:rsidR="00FA0E03" w:rsidRPr="00655168">
        <w:rPr>
          <w:rFonts w:ascii="Arial" w:hAnsi="Arial" w:cs="Arial"/>
          <w:color w:val="000000" w:themeColor="text1"/>
          <w:sz w:val="20"/>
          <w:szCs w:val="20"/>
          <w:lang w:val="en-GB"/>
        </w:rPr>
        <w:t>.</w:t>
      </w:r>
    </w:p>
    <w:p w14:paraId="3C9B70CD" w14:textId="784366C7" w:rsidR="00E07C95" w:rsidRPr="00655168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655168">
        <w:rPr>
          <w:rFonts w:ascii="Arial" w:hAnsi="Arial" w:cs="Arial"/>
          <w:b/>
          <w:caps/>
          <w:szCs w:val="20"/>
          <w:lang w:val="en-GB"/>
        </w:rPr>
        <w:t>Techn</w:t>
      </w:r>
      <w:r w:rsidR="00655168">
        <w:rPr>
          <w:rFonts w:ascii="Arial" w:hAnsi="Arial" w:cs="Arial"/>
          <w:b/>
          <w:caps/>
          <w:szCs w:val="20"/>
          <w:lang w:val="en-GB"/>
        </w:rPr>
        <w:t>ical features</w:t>
      </w:r>
    </w:p>
    <w:p w14:paraId="2D75E54E" w14:textId="77777777" w:rsidR="00575291" w:rsidRDefault="00575291" w:rsidP="00575291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1EEAAAB1" w14:textId="77777777" w:rsidR="00575291" w:rsidRDefault="00575291" w:rsidP="00575291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2BA31B79" w14:textId="77777777" w:rsidR="00575291" w:rsidRPr="00C84596" w:rsidRDefault="00575291" w:rsidP="00575291">
      <w:pPr>
        <w:pStyle w:val="Listenabsatz"/>
        <w:numPr>
          <w:ilvl w:val="0"/>
          <w:numId w:val="10"/>
        </w:numPr>
        <w:spacing w:after="240"/>
        <w:contextualSpacing w:val="0"/>
        <w:rPr>
          <w:rFonts w:ascii="Arial" w:hAnsi="Arial" w:cs="Arial"/>
          <w:sz w:val="20"/>
          <w:szCs w:val="20"/>
          <w:lang w:val="en-GB"/>
        </w:rPr>
      </w:pPr>
      <w:r w:rsidRPr="00C84596">
        <w:rPr>
          <w:rFonts w:ascii="Arial" w:hAnsi="Arial" w:cs="Arial"/>
          <w:sz w:val="20"/>
          <w:szCs w:val="20"/>
          <w:lang w:val="en-GB"/>
        </w:rPr>
        <w:t>Door leaf: consists of two outer rails made of anodised aluminium and a central section made of transparent, single-shell acrylic glass. The visible surface area of the door leaf is at least 70%, whereby permanent transparency must be guaranteed.</w:t>
      </w:r>
    </w:p>
    <w:p w14:paraId="2B61BC43" w14:textId="77777777" w:rsidR="00575291" w:rsidRPr="00153CA6" w:rsidRDefault="00575291" w:rsidP="00575291">
      <w:pPr>
        <w:pStyle w:val="Listenabsatz"/>
        <w:numPr>
          <w:ilvl w:val="0"/>
          <w:numId w:val="10"/>
        </w:numPr>
        <w:spacing w:after="240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5F801EDE" w14:textId="77777777" w:rsidR="00575291" w:rsidRDefault="00575291" w:rsidP="00575291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1E3070F6" w:rsidR="00E07C95" w:rsidRPr="00575291" w:rsidRDefault="00180501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75291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575291">
        <w:rPr>
          <w:rFonts w:ascii="Arial" w:hAnsi="Arial" w:cs="Arial"/>
          <w:sz w:val="20"/>
          <w:szCs w:val="20"/>
          <w:lang w:val="en-GB"/>
        </w:rPr>
        <w:t xml:space="preserve"> </w:t>
      </w:r>
      <w:r w:rsidR="00EC37F3" w:rsidRPr="00575291">
        <w:rPr>
          <w:rFonts w:ascii="Arial" w:hAnsi="Arial" w:cs="Arial"/>
          <w:sz w:val="20"/>
          <w:szCs w:val="20"/>
          <w:lang w:val="en-GB"/>
        </w:rPr>
        <w:t>3</w:t>
      </w:r>
      <w:r w:rsidRPr="00575291">
        <w:rPr>
          <w:rFonts w:ascii="Arial" w:hAnsi="Arial" w:cs="Arial"/>
          <w:sz w:val="20"/>
          <w:szCs w:val="20"/>
          <w:lang w:val="en-GB"/>
        </w:rPr>
        <w:t>.</w:t>
      </w:r>
      <w:r w:rsidR="00EC37F3" w:rsidRPr="00575291">
        <w:rPr>
          <w:rFonts w:ascii="Arial" w:hAnsi="Arial" w:cs="Arial"/>
          <w:sz w:val="20"/>
          <w:szCs w:val="20"/>
          <w:lang w:val="en-GB"/>
        </w:rPr>
        <w:t>1</w:t>
      </w:r>
      <w:r w:rsidR="00E07C95" w:rsidRPr="00575291">
        <w:rPr>
          <w:rFonts w:ascii="Arial" w:hAnsi="Arial" w:cs="Arial"/>
          <w:sz w:val="20"/>
          <w:szCs w:val="20"/>
          <w:lang w:val="en-GB"/>
        </w:rPr>
        <w:t xml:space="preserve"> m/s; </w:t>
      </w:r>
      <w:r w:rsidR="00FC748B" w:rsidRPr="00575291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575291">
        <w:rPr>
          <w:rFonts w:ascii="Arial" w:hAnsi="Arial" w:cs="Arial"/>
          <w:sz w:val="20"/>
          <w:szCs w:val="20"/>
          <w:lang w:val="en-GB"/>
        </w:rPr>
        <w:t xml:space="preserve"> 1</w:t>
      </w:r>
      <w:r w:rsidR="00FC748B" w:rsidRPr="00575291">
        <w:rPr>
          <w:rFonts w:ascii="Arial" w:hAnsi="Arial" w:cs="Arial"/>
          <w:sz w:val="20"/>
          <w:szCs w:val="20"/>
          <w:lang w:val="en-GB"/>
        </w:rPr>
        <w:t>.</w:t>
      </w:r>
      <w:r w:rsidR="00E07C95" w:rsidRPr="00575291">
        <w:rPr>
          <w:rFonts w:ascii="Arial" w:hAnsi="Arial" w:cs="Arial"/>
          <w:sz w:val="20"/>
          <w:szCs w:val="20"/>
          <w:lang w:val="en-GB"/>
        </w:rPr>
        <w:t>0 m/s</w:t>
      </w:r>
    </w:p>
    <w:p w14:paraId="6DB81D38" w14:textId="77777777" w:rsidR="00180501" w:rsidRDefault="00180501" w:rsidP="00180501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4B45EF92" w14:textId="77777777" w:rsidR="00180501" w:rsidRDefault="00180501" w:rsidP="00180501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4D2BF9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2BC6DC20" w14:textId="126E4E0D" w:rsidR="00E07C95" w:rsidRPr="00655168" w:rsidRDefault="00655168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655168">
        <w:rPr>
          <w:rFonts w:ascii="Arial" w:hAnsi="Arial" w:cs="Arial"/>
          <w:b/>
          <w:caps/>
          <w:szCs w:val="20"/>
          <w:lang w:val="en-GB"/>
        </w:rPr>
        <w:t xml:space="preserve">performance value (depending on </w:t>
      </w:r>
      <w:r>
        <w:rPr>
          <w:rFonts w:ascii="Arial" w:hAnsi="Arial" w:cs="Arial"/>
          <w:b/>
          <w:caps/>
          <w:szCs w:val="20"/>
          <w:lang w:val="en-GB"/>
        </w:rPr>
        <w:t>equipment)</w:t>
      </w:r>
    </w:p>
    <w:p w14:paraId="06F78601" w14:textId="09362EC6" w:rsidR="00E07C95" w:rsidRPr="00655168" w:rsidRDefault="0065516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55168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655168">
        <w:rPr>
          <w:rFonts w:ascii="Arial" w:hAnsi="Arial" w:cs="Arial"/>
          <w:sz w:val="20"/>
          <w:szCs w:val="20"/>
          <w:lang w:val="en-GB"/>
        </w:rPr>
        <w:t>: DIN EN 12424,</w:t>
      </w:r>
      <w:r w:rsidR="00EC37F3" w:rsidRPr="00655168">
        <w:rPr>
          <w:rFonts w:ascii="Arial" w:hAnsi="Arial" w:cs="Arial"/>
          <w:sz w:val="20"/>
          <w:szCs w:val="20"/>
          <w:lang w:val="en-GB"/>
        </w:rPr>
        <w:t xml:space="preserve"> </w:t>
      </w:r>
      <w:r w:rsidRPr="00655168">
        <w:rPr>
          <w:rFonts w:ascii="Arial" w:hAnsi="Arial" w:cs="Arial"/>
          <w:sz w:val="20"/>
          <w:szCs w:val="20"/>
          <w:lang w:val="en-GB"/>
        </w:rPr>
        <w:t>up to Class</w:t>
      </w:r>
      <w:r w:rsidR="00E07C95" w:rsidRPr="00655168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074E550A" w14:textId="25F6FE4D" w:rsidR="00E07C95" w:rsidRPr="00655168" w:rsidRDefault="0065516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55168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655168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655168">
        <w:rPr>
          <w:rFonts w:ascii="Arial" w:hAnsi="Arial" w:cs="Arial"/>
          <w:sz w:val="20"/>
          <w:szCs w:val="20"/>
          <w:lang w:val="en-GB"/>
        </w:rPr>
        <w:t>Class</w:t>
      </w:r>
      <w:r w:rsidR="00E07C95" w:rsidRPr="00655168">
        <w:rPr>
          <w:rFonts w:ascii="Arial" w:hAnsi="Arial" w:cs="Arial"/>
          <w:sz w:val="20"/>
          <w:szCs w:val="20"/>
          <w:lang w:val="en-GB"/>
        </w:rPr>
        <w:t xml:space="preserve"> </w:t>
      </w:r>
      <w:r w:rsidR="00EC37F3" w:rsidRPr="00655168">
        <w:rPr>
          <w:rFonts w:ascii="Arial" w:hAnsi="Arial" w:cs="Arial"/>
          <w:sz w:val="20"/>
          <w:szCs w:val="20"/>
          <w:lang w:val="en-GB"/>
        </w:rPr>
        <w:t>2</w:t>
      </w:r>
    </w:p>
    <w:p w14:paraId="63211BE6" w14:textId="2D70E9DF" w:rsidR="00E07C95" w:rsidRPr="00655168" w:rsidRDefault="0065516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Sound insulation</w:t>
      </w:r>
      <w:r w:rsidR="00E07C95" w:rsidRPr="00655168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Pr="00655168">
        <w:rPr>
          <w:rFonts w:ascii="Arial" w:hAnsi="Arial" w:cs="Arial"/>
          <w:sz w:val="20"/>
          <w:szCs w:val="20"/>
          <w:lang w:val="en-GB"/>
        </w:rPr>
        <w:t>up to</w:t>
      </w:r>
      <w:r w:rsidR="00E07C95" w:rsidRPr="00655168">
        <w:rPr>
          <w:rFonts w:ascii="Arial" w:hAnsi="Arial" w:cs="Arial"/>
          <w:sz w:val="20"/>
          <w:szCs w:val="20"/>
          <w:lang w:val="en-GB"/>
        </w:rPr>
        <w:t xml:space="preserve"> 2</w:t>
      </w:r>
      <w:r w:rsidR="00EC37F3" w:rsidRPr="00655168">
        <w:rPr>
          <w:rFonts w:ascii="Arial" w:hAnsi="Arial" w:cs="Arial"/>
          <w:sz w:val="20"/>
          <w:szCs w:val="20"/>
          <w:lang w:val="en-GB"/>
        </w:rPr>
        <w:t>0</w:t>
      </w:r>
      <w:r w:rsidR="00E07C95" w:rsidRPr="00655168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5138ACB4" w:rsidR="00E07C95" w:rsidRPr="001620B4" w:rsidRDefault="001620B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620B4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1620B4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="00655168" w:rsidRPr="001620B4">
        <w:rPr>
          <w:rFonts w:ascii="Arial" w:hAnsi="Arial" w:cs="Arial"/>
          <w:sz w:val="20"/>
          <w:szCs w:val="20"/>
          <w:lang w:val="en-GB"/>
        </w:rPr>
        <w:t>up to</w:t>
      </w:r>
      <w:r w:rsidR="00E07C95" w:rsidRPr="001620B4">
        <w:rPr>
          <w:rFonts w:ascii="Arial" w:hAnsi="Arial" w:cs="Arial"/>
          <w:sz w:val="20"/>
          <w:szCs w:val="20"/>
          <w:lang w:val="en-GB"/>
        </w:rPr>
        <w:t xml:space="preserve"> </w:t>
      </w:r>
      <w:r w:rsidR="00EC37F3" w:rsidRPr="001620B4">
        <w:rPr>
          <w:rFonts w:ascii="Arial" w:hAnsi="Arial" w:cs="Arial"/>
          <w:sz w:val="20"/>
          <w:szCs w:val="20"/>
          <w:lang w:val="en-GB"/>
        </w:rPr>
        <w:t>6,4</w:t>
      </w:r>
      <w:r w:rsidR="00E07C95" w:rsidRPr="001620B4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1620B4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1620B4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7C203CC0" w:rsidR="00E07C95" w:rsidRPr="001620B4" w:rsidRDefault="001620B4" w:rsidP="00E07C95">
      <w:pPr>
        <w:rPr>
          <w:rFonts w:ascii="Arial" w:hAnsi="Arial" w:cs="Arial"/>
          <w:caps/>
          <w:lang w:val="en-GB"/>
        </w:rPr>
      </w:pPr>
      <w:r w:rsidRPr="001620B4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7F90FEFA" w:rsidR="00E07C95" w:rsidRPr="000A6047" w:rsidRDefault="001620B4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3D222F89" w:rsidR="00E07C95" w:rsidRPr="000A6047" w:rsidRDefault="001620B4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Height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37EFC" w14:textId="77777777" w:rsidR="00291E94" w:rsidRDefault="00291E94" w:rsidP="00E07C95">
      <w:pPr>
        <w:spacing w:after="0" w:line="240" w:lineRule="auto"/>
      </w:pPr>
      <w:r>
        <w:separator/>
      </w:r>
    </w:p>
  </w:endnote>
  <w:endnote w:type="continuationSeparator" w:id="0">
    <w:p w14:paraId="1A414061" w14:textId="77777777" w:rsidR="00291E94" w:rsidRDefault="00291E94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2B1EC57C" w:rsidR="00283AE2" w:rsidRDefault="001620B4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1565E1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1620B4">
      <w:rPr>
        <w:rFonts w:ascii="Arial" w:hAnsi="Arial" w:cs="Arial"/>
        <w:sz w:val="20"/>
        <w:szCs w:val="20"/>
        <w:lang w:val="de-DE"/>
      </w:rPr>
      <w:t>Subject</w:t>
    </w:r>
    <w:proofErr w:type="spellEnd"/>
    <w:r w:rsidR="001620B4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1620B4">
      <w:rPr>
        <w:rFonts w:ascii="Arial" w:hAnsi="Arial" w:cs="Arial"/>
        <w:sz w:val="20"/>
        <w:szCs w:val="20"/>
        <w:lang w:val="de-DE"/>
      </w:rPr>
      <w:t>technical</w:t>
    </w:r>
    <w:proofErr w:type="spellEnd"/>
    <w:r w:rsidR="001620B4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1620B4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E8DEA" w14:textId="77777777" w:rsidR="00291E94" w:rsidRDefault="00291E94" w:rsidP="00E07C95">
      <w:pPr>
        <w:spacing w:after="0" w:line="240" w:lineRule="auto"/>
      </w:pPr>
      <w:r>
        <w:separator/>
      </w:r>
    </w:p>
  </w:footnote>
  <w:footnote w:type="continuationSeparator" w:id="0">
    <w:p w14:paraId="039033E7" w14:textId="77777777" w:rsidR="00291E94" w:rsidRDefault="00291E94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620B4"/>
    <w:rsid w:val="00180501"/>
    <w:rsid w:val="001813DB"/>
    <w:rsid w:val="002442ED"/>
    <w:rsid w:val="002740B1"/>
    <w:rsid w:val="00283AE2"/>
    <w:rsid w:val="00291E94"/>
    <w:rsid w:val="0029639D"/>
    <w:rsid w:val="00326F90"/>
    <w:rsid w:val="00512667"/>
    <w:rsid w:val="00575291"/>
    <w:rsid w:val="00655168"/>
    <w:rsid w:val="006C3CDC"/>
    <w:rsid w:val="007A0B54"/>
    <w:rsid w:val="007E07CD"/>
    <w:rsid w:val="008529A7"/>
    <w:rsid w:val="00862CFF"/>
    <w:rsid w:val="00AA1D8D"/>
    <w:rsid w:val="00AF0E0D"/>
    <w:rsid w:val="00B47730"/>
    <w:rsid w:val="00CB0664"/>
    <w:rsid w:val="00CB15BC"/>
    <w:rsid w:val="00E07C95"/>
    <w:rsid w:val="00EC37F3"/>
    <w:rsid w:val="00F0672D"/>
    <w:rsid w:val="00FA0E03"/>
    <w:rsid w:val="00FC693F"/>
    <w:rsid w:val="00FC748B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Premium (320)</TermName>
          <TermId xmlns="http://schemas.microsoft.com/office/infopath/2007/PartnerControls">da3dbba3-aab1-4ddb-91cb-5b06dcad75ff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09441-EC15-4738-AF2A-2C226A73EC52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1468</Characters>
  <Application>Microsoft Office Word</Application>
  <DocSecurity>0</DocSecurity>
  <Lines>12</Lines>
  <Paragraphs>3</Paragraphs>
  <ScaleCrop>false</ScaleCrop>
  <Manager/>
  <Company/>
  <LinksUpToDate>false</LinksUpToDate>
  <CharactersWithSpaces>1698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11</cp:revision>
  <dcterms:created xsi:type="dcterms:W3CDTF">2025-07-16T09:14:00Z</dcterms:created>
  <dcterms:modified xsi:type="dcterms:W3CDTF">2025-08-04T08:20:00Z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321;#STT-L Clear Premium (320)|da3dbba3-aab1-4ddb-91cb-5b06dcad75ff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321;#STT-L Clear Premium (320)|da3dbba3-aab1-4ddb-91cb-5b06dcad75ff</vt:lpwstr>
  </property>
</Properties>
</file>