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C24517" w:rsidR="00E07C95" w:rsidP="19FFE5DE" w:rsidRDefault="008A2949" w14:paraId="70CEBCC5" w14:textId="09E81722">
      <w:pPr>
        <w:rPr>
          <w:rFonts w:ascii="Arial" w:hAnsi="Arial" w:cs="Arial"/>
          <w:lang w:val="en-GB"/>
        </w:rPr>
      </w:pPr>
      <w:r w:rsidRPr="00C24517">
        <w:rPr>
          <w:rFonts w:ascii="Arial" w:hAnsi="Arial" w:cs="Arial"/>
          <w:b/>
          <w:bCs/>
          <w:sz w:val="28"/>
          <w:szCs w:val="28"/>
          <w:lang w:val="en-GB"/>
        </w:rPr>
        <w:t>HIGH-SPEED</w:t>
      </w:r>
      <w:r w:rsidRPr="00C24517" w:rsidR="005760CB">
        <w:rPr>
          <w:rFonts w:ascii="Arial" w:hAnsi="Arial" w:cs="Arial"/>
          <w:b/>
          <w:bCs/>
          <w:sz w:val="28"/>
          <w:szCs w:val="28"/>
          <w:lang w:val="en-GB"/>
        </w:rPr>
        <w:t xml:space="preserve"> SPIRAL DOOR</w:t>
      </w:r>
      <w:r w:rsidRPr="00C24517" w:rsidR="00E07C95">
        <w:rPr>
          <w:rFonts w:ascii="Arial" w:hAnsi="Arial" w:cs="Arial"/>
          <w:b/>
          <w:bCs/>
          <w:sz w:val="28"/>
          <w:szCs w:val="28"/>
          <w:lang w:val="en-GB"/>
        </w:rPr>
        <w:t>, Typ</w:t>
      </w:r>
      <w:r w:rsidRPr="00C24517">
        <w:rPr>
          <w:rFonts w:ascii="Arial" w:hAnsi="Arial" w:cs="Arial"/>
          <w:b/>
          <w:bCs/>
          <w:sz w:val="28"/>
          <w:szCs w:val="28"/>
          <w:lang w:val="en-GB"/>
        </w:rPr>
        <w:t>e</w:t>
      </w:r>
      <w:r w:rsidRPr="00C24517" w:rsidR="00E07C95">
        <w:rPr>
          <w:rFonts w:ascii="Arial" w:hAnsi="Arial" w:cs="Arial"/>
          <w:b/>
          <w:bCs/>
          <w:sz w:val="28"/>
          <w:szCs w:val="28"/>
          <w:lang w:val="en-GB"/>
        </w:rPr>
        <w:t xml:space="preserve"> „</w:t>
      </w:r>
      <w:r w:rsidRPr="00C24517" w:rsidR="00692DDC">
        <w:rPr>
          <w:rFonts w:ascii="Arial" w:hAnsi="Arial" w:cs="Arial"/>
          <w:b/>
          <w:bCs/>
          <w:sz w:val="28"/>
          <w:szCs w:val="28"/>
          <w:lang w:val="en-GB"/>
        </w:rPr>
        <w:t>EFA-SST</w:t>
      </w:r>
      <w:r w:rsidRPr="00C24517" w:rsidR="00692DDC">
        <w:rPr>
          <w:rFonts w:ascii="Arial" w:hAnsi="Arial" w:cs="Arial"/>
          <w:b/>
          <w:bCs/>
          <w:sz w:val="28"/>
          <w:szCs w:val="28"/>
          <w:vertAlign w:val="superscript"/>
          <w:lang w:val="en-GB"/>
        </w:rPr>
        <w:t>®</w:t>
      </w:r>
      <w:r w:rsidRPr="00C24517" w:rsidR="00692DDC">
        <w:rPr>
          <w:rFonts w:ascii="Arial" w:hAnsi="Arial" w:cs="Arial"/>
          <w:b/>
          <w:bCs/>
          <w:sz w:val="28"/>
          <w:szCs w:val="28"/>
          <w:lang w:val="en-GB"/>
        </w:rPr>
        <w:t>-PS</w:t>
      </w:r>
      <w:r w:rsidRPr="00C24517" w:rsidR="00E07C95">
        <w:rPr>
          <w:rFonts w:ascii="Arial" w:hAnsi="Arial" w:cs="Arial"/>
          <w:b/>
          <w:bCs/>
          <w:sz w:val="28"/>
          <w:szCs w:val="28"/>
          <w:lang w:val="en-GB"/>
        </w:rPr>
        <w:t>“</w:t>
      </w:r>
    </w:p>
    <w:p w:rsidRPr="00C24517" w:rsidR="007C0350" w:rsidP="007C0350" w:rsidRDefault="00C24517" w14:paraId="4B09C16F" w14:textId="1DD1052F">
      <w:pPr>
        <w:autoSpaceDE w:val="0"/>
        <w:autoSpaceDN w:val="0"/>
        <w:adjustRightInd w:val="0"/>
        <w:spacing w:after="0" w:line="240" w:lineRule="auto"/>
        <w:rPr>
          <w:rFonts w:ascii="Arial" w:hAnsi="Arial" w:cs="Arial"/>
          <w:sz w:val="20"/>
          <w:szCs w:val="20"/>
          <w:lang w:val="en-GB"/>
        </w:rPr>
      </w:pPr>
      <w:r w:rsidRPr="00C24517">
        <w:rPr>
          <w:rFonts w:ascii="Arial" w:hAnsi="Arial" w:cs="Arial"/>
          <w:b/>
          <w:bCs/>
          <w:sz w:val="20"/>
          <w:szCs w:val="20"/>
          <w:lang w:val="en-GB"/>
        </w:rPr>
        <w:t xml:space="preserve">High-speed spiral door type </w:t>
      </w:r>
      <w:r w:rsidR="00DF72C3">
        <w:rPr>
          <w:rFonts w:ascii="Arial" w:hAnsi="Arial" w:cs="Arial"/>
          <w:b/>
          <w:bCs/>
          <w:sz w:val="20"/>
          <w:szCs w:val="20"/>
          <w:lang w:val="en-GB"/>
        </w:rPr>
        <w:t>“</w:t>
      </w:r>
      <w:r w:rsidRPr="00C24517">
        <w:rPr>
          <w:rFonts w:ascii="Arial" w:hAnsi="Arial" w:cs="Arial"/>
          <w:b/>
          <w:bCs/>
          <w:sz w:val="20"/>
          <w:szCs w:val="20"/>
          <w:lang w:val="en-GB"/>
        </w:rPr>
        <w:t>EFA-SST</w:t>
      </w:r>
      <w:r w:rsidRPr="00C24517">
        <w:rPr>
          <w:rFonts w:ascii="Arial" w:hAnsi="Arial" w:cs="Arial"/>
          <w:b/>
          <w:bCs/>
          <w:sz w:val="20"/>
          <w:szCs w:val="20"/>
          <w:vertAlign w:val="superscript"/>
          <w:lang w:val="en-GB"/>
        </w:rPr>
        <w:t>®-</w:t>
      </w:r>
      <w:r w:rsidRPr="00C24517">
        <w:rPr>
          <w:rFonts w:ascii="Arial" w:hAnsi="Arial" w:cs="Arial"/>
          <w:b/>
          <w:bCs/>
          <w:sz w:val="20"/>
          <w:szCs w:val="20"/>
          <w:lang w:val="en-GB"/>
        </w:rPr>
        <w:t>PS</w:t>
      </w:r>
      <w:r w:rsidR="00DF72C3">
        <w:rPr>
          <w:rFonts w:ascii="Arial" w:hAnsi="Arial" w:cs="Arial"/>
          <w:b/>
          <w:bCs/>
          <w:sz w:val="20"/>
          <w:szCs w:val="20"/>
          <w:lang w:val="en-GB"/>
        </w:rPr>
        <w:t>”</w:t>
      </w:r>
      <w:r w:rsidRPr="00C24517">
        <w:rPr>
          <w:rFonts w:ascii="Arial" w:hAnsi="Arial" w:cs="Arial"/>
          <w:b/>
          <w:bCs/>
          <w:sz w:val="20"/>
          <w:szCs w:val="20"/>
          <w:lang w:val="en-GB"/>
        </w:rPr>
        <w:t xml:space="preserve"> </w:t>
      </w:r>
      <w:r w:rsidRPr="00C24517">
        <w:rPr>
          <w:rFonts w:ascii="Arial" w:hAnsi="Arial" w:cs="Arial"/>
          <w:sz w:val="20"/>
          <w:szCs w:val="20"/>
          <w:lang w:val="en-GB"/>
        </w:rPr>
        <w:t>with high-performance electromechanical door drive for continuous industrial use.</w:t>
      </w:r>
    </w:p>
    <w:p w:rsidRPr="00C24517" w:rsidR="00C24517" w:rsidP="007C0350" w:rsidRDefault="00C24517" w14:paraId="187D3DEB" w14:textId="77777777">
      <w:pPr>
        <w:autoSpaceDE w:val="0"/>
        <w:autoSpaceDN w:val="0"/>
        <w:adjustRightInd w:val="0"/>
        <w:spacing w:after="0" w:line="240" w:lineRule="auto"/>
        <w:rPr>
          <w:rFonts w:ascii="Arial" w:hAnsi="Arial" w:cs="Arial"/>
          <w:sz w:val="20"/>
          <w:szCs w:val="20"/>
          <w:lang w:val="en-GB"/>
        </w:rPr>
      </w:pPr>
    </w:p>
    <w:p w:rsidRPr="00C1580E" w:rsidR="00E07C95" w:rsidP="007C0350" w:rsidRDefault="00E07C95" w14:paraId="3C9B70CD" w14:textId="322B5879">
      <w:pPr>
        <w:rPr>
          <w:rFonts w:ascii="Arial" w:hAnsi="Arial" w:cs="Arial"/>
          <w:caps/>
          <w:sz w:val="20"/>
          <w:szCs w:val="20"/>
          <w:lang w:val="en-GB"/>
        </w:rPr>
      </w:pPr>
      <w:r w:rsidRPr="00C1580E">
        <w:rPr>
          <w:rFonts w:ascii="Arial" w:hAnsi="Arial" w:cs="Arial"/>
          <w:b/>
          <w:caps/>
          <w:szCs w:val="20"/>
          <w:lang w:val="en-GB"/>
        </w:rPr>
        <w:t>Techn</w:t>
      </w:r>
      <w:r w:rsidRPr="00C1580E" w:rsidR="00DF72C3">
        <w:rPr>
          <w:rFonts w:ascii="Arial" w:hAnsi="Arial" w:cs="Arial"/>
          <w:b/>
          <w:caps/>
          <w:szCs w:val="20"/>
          <w:lang w:val="en-GB"/>
        </w:rPr>
        <w:t>ical features</w:t>
      </w:r>
    </w:p>
    <w:p w:rsidR="00183CEA" w:rsidP="00C1580E" w:rsidRDefault="00C1580E" w14:paraId="6AA785DE" w14:textId="6BC74FC1">
      <w:pPr>
        <w:pStyle w:val="Listenabsatz"/>
        <w:numPr>
          <w:ilvl w:val="0"/>
          <w:numId w:val="13"/>
        </w:numPr>
        <w:autoSpaceDE w:val="0"/>
        <w:autoSpaceDN w:val="0"/>
        <w:adjustRightInd w:val="0"/>
        <w:spacing w:after="0"/>
        <w:ind w:left="284" w:hanging="284"/>
        <w:rPr>
          <w:rFonts w:ascii="Arial" w:hAnsi="Arial" w:cs="Arial"/>
          <w:sz w:val="20"/>
          <w:szCs w:val="20"/>
          <w:lang w:val="en-GB"/>
        </w:rPr>
      </w:pPr>
      <w:r w:rsidRPr="00C1580E">
        <w:rPr>
          <w:rFonts w:ascii="Arial" w:hAnsi="Arial" w:cs="Arial"/>
          <w:sz w:val="20"/>
          <w:szCs w:val="20"/>
          <w:lang w:val="en-GB"/>
        </w:rPr>
        <w:t>Self-supporting, lateral steel frames; steel parts generally galvanised, spiral-shaped door leaf mounting. Force is transmitted on both sides: a synchronous shaft is installed for this purpose. Precision roller assemblies with ball bearings must be used to ensure precise, smooth and quiet guidance of the hinge strips. A sufficiently dimensioned tension spring mechanism is also installed in the door frames, which ensures weight compensation of the door leaf in accordance with DIN EN 12604 and guarantees manual opening of the door (e.g. in the event of a power failure).</w:t>
      </w:r>
    </w:p>
    <w:p w:rsidRPr="00C1580E" w:rsidR="00C1580E" w:rsidP="00183CEA" w:rsidRDefault="00C1580E" w14:paraId="796306D3" w14:textId="77777777">
      <w:pPr>
        <w:pStyle w:val="Listenabsatz"/>
        <w:autoSpaceDE w:val="0"/>
        <w:autoSpaceDN w:val="0"/>
        <w:adjustRightInd w:val="0"/>
        <w:spacing w:after="0"/>
        <w:ind w:left="284"/>
        <w:rPr>
          <w:rFonts w:ascii="Arial" w:hAnsi="Arial" w:cs="Arial"/>
          <w:sz w:val="20"/>
          <w:szCs w:val="20"/>
          <w:lang w:val="en-GB"/>
        </w:rPr>
      </w:pPr>
    </w:p>
    <w:p w:rsidR="00264244" w:rsidP="00183CEA" w:rsidRDefault="00183CEA" w14:paraId="36B8CEB6" w14:textId="293D50EB">
      <w:pPr>
        <w:pStyle w:val="Listenabsatz"/>
        <w:numPr>
          <w:ilvl w:val="0"/>
          <w:numId w:val="12"/>
        </w:numPr>
        <w:autoSpaceDE w:val="0"/>
        <w:autoSpaceDN w:val="0"/>
        <w:adjustRightInd w:val="0"/>
        <w:spacing w:after="0"/>
        <w:ind w:left="284" w:hanging="284"/>
        <w:rPr>
          <w:rFonts w:ascii="Arial" w:hAnsi="Arial" w:cs="Arial"/>
          <w:sz w:val="20"/>
          <w:szCs w:val="20"/>
          <w:lang w:val="en-GB"/>
        </w:rPr>
      </w:pPr>
      <w:r w:rsidRPr="00183CEA">
        <w:rPr>
          <w:rFonts w:ascii="Arial" w:hAnsi="Arial" w:cs="Arial"/>
          <w:sz w:val="20"/>
          <w:szCs w:val="20"/>
          <w:lang w:val="en-GB"/>
        </w:rPr>
        <w:t xml:space="preserve">Door leaf: double-walled special aluminium </w:t>
      </w:r>
      <w:r>
        <w:rPr>
          <w:rFonts w:ascii="Arial" w:hAnsi="Arial" w:cs="Arial"/>
          <w:sz w:val="20"/>
          <w:szCs w:val="20"/>
          <w:lang w:val="en-GB"/>
        </w:rPr>
        <w:t>laths</w:t>
      </w:r>
      <w:r w:rsidRPr="00183CEA">
        <w:rPr>
          <w:rFonts w:ascii="Arial" w:hAnsi="Arial" w:cs="Arial"/>
          <w:sz w:val="20"/>
          <w:szCs w:val="20"/>
          <w:lang w:val="en-GB"/>
        </w:rPr>
        <w:t xml:space="preserve"> (108 mm spacing) fixed in hinge strips and moved vertically (i.e. up or down), natural anodised surface finish (E6-EV1).</w:t>
      </w:r>
    </w:p>
    <w:p w:rsidRPr="00183CEA" w:rsidR="00183CEA" w:rsidP="00183CEA" w:rsidRDefault="00183CEA" w14:paraId="7C65798A" w14:textId="77777777">
      <w:pPr>
        <w:autoSpaceDE w:val="0"/>
        <w:autoSpaceDN w:val="0"/>
        <w:adjustRightInd w:val="0"/>
        <w:spacing w:after="0"/>
        <w:rPr>
          <w:rFonts w:ascii="Arial" w:hAnsi="Arial" w:cs="Arial"/>
          <w:sz w:val="20"/>
          <w:szCs w:val="20"/>
          <w:lang w:val="en-GB"/>
        </w:rPr>
      </w:pPr>
    </w:p>
    <w:p w:rsidR="009712AB" w:rsidP="00EC1810" w:rsidRDefault="00264244" w14:paraId="6564F8F2" w14:textId="6D0A84B2">
      <w:pPr>
        <w:pStyle w:val="Listenabsatz"/>
        <w:numPr>
          <w:ilvl w:val="0"/>
          <w:numId w:val="12"/>
        </w:numPr>
        <w:autoSpaceDE w:val="0"/>
        <w:autoSpaceDN w:val="0"/>
        <w:adjustRightInd w:val="0"/>
        <w:spacing w:after="0"/>
        <w:ind w:left="284" w:hanging="284"/>
        <w:rPr>
          <w:rFonts w:ascii="Arial" w:hAnsi="Arial" w:cs="Arial"/>
          <w:sz w:val="20"/>
          <w:szCs w:val="20"/>
          <w:lang w:val="en-GB"/>
        </w:rPr>
      </w:pPr>
      <w:r w:rsidRPr="00264244">
        <w:rPr>
          <w:rFonts w:ascii="Arial" w:hAnsi="Arial" w:cs="Arial"/>
          <w:sz w:val="20"/>
          <w:szCs w:val="20"/>
          <w:lang w:val="en-GB"/>
        </w:rPr>
        <w:t>Spiral body: disc guide completely contact-free – for low-wear and low-noise operation.</w:t>
      </w:r>
    </w:p>
    <w:p w:rsidRPr="00264244" w:rsidR="00264244" w:rsidP="00264244" w:rsidRDefault="00264244" w14:paraId="70FE75A5" w14:textId="77777777">
      <w:pPr>
        <w:autoSpaceDE w:val="0"/>
        <w:autoSpaceDN w:val="0"/>
        <w:adjustRightInd w:val="0"/>
        <w:spacing w:after="0"/>
        <w:rPr>
          <w:rFonts w:ascii="Arial" w:hAnsi="Arial" w:cs="Arial"/>
          <w:sz w:val="20"/>
          <w:szCs w:val="20"/>
          <w:lang w:val="en-GB"/>
        </w:rPr>
      </w:pPr>
    </w:p>
    <w:p w:rsidR="009C09A4" w:rsidP="00EC1810" w:rsidRDefault="009C09A4" w14:paraId="218AE7E2" w14:textId="77777777">
      <w:pPr>
        <w:pStyle w:val="Listenabsatz"/>
        <w:numPr>
          <w:ilvl w:val="0"/>
          <w:numId w:val="10"/>
        </w:numPr>
        <w:spacing w:after="240"/>
        <w:ind w:left="284" w:hanging="284"/>
        <w:contextualSpacing w:val="0"/>
        <w:rPr>
          <w:rFonts w:ascii="Arial" w:hAnsi="Arial" w:cs="Arial"/>
          <w:sz w:val="20"/>
          <w:szCs w:val="20"/>
          <w:lang w:val="en-GB"/>
        </w:rPr>
      </w:pPr>
      <w:r w:rsidRPr="009C09A4">
        <w:rPr>
          <w:rFonts w:ascii="Arial" w:hAnsi="Arial" w:cs="Arial"/>
          <w:sz w:val="20"/>
          <w:szCs w:val="20"/>
          <w:lang w:val="en-GB"/>
        </w:rPr>
        <w:t>High-frequency gear motor brake with inductive proximity switches and electronic limit position control (without mechanical limit switches)</w:t>
      </w:r>
    </w:p>
    <w:p w:rsidRPr="00385646" w:rsidR="00E07C95" w:rsidP="57418453" w:rsidRDefault="00385646" w14:paraId="4C80A242" w14:textId="27F35888">
      <w:pPr>
        <w:pStyle w:val="Listenabsatz"/>
        <w:numPr>
          <w:ilvl w:val="0"/>
          <w:numId w:val="10"/>
        </w:numPr>
        <w:spacing w:after="240"/>
        <w:ind w:left="284" w:hanging="284"/>
        <w:rPr>
          <w:rFonts w:ascii="Arial" w:hAnsi="Arial" w:cs="Arial"/>
          <w:sz w:val="20"/>
          <w:szCs w:val="20"/>
          <w:lang w:val="en-GB"/>
        </w:rPr>
      </w:pPr>
      <w:r w:rsidRPr="57418453" w:rsidR="00385646">
        <w:rPr>
          <w:rFonts w:ascii="Arial" w:hAnsi="Arial" w:cs="Arial"/>
          <w:sz w:val="20"/>
          <w:szCs w:val="20"/>
          <w:lang w:val="en-GB"/>
        </w:rPr>
        <w:t xml:space="preserve">Opening speed up to </w:t>
      </w:r>
      <w:r w:rsidRPr="57418453" w:rsidR="00B5590E">
        <w:rPr>
          <w:rFonts w:ascii="Arial" w:hAnsi="Arial" w:cs="Arial"/>
          <w:sz w:val="20"/>
          <w:szCs w:val="20"/>
          <w:lang w:val="en-GB"/>
        </w:rPr>
        <w:t>1</w:t>
      </w:r>
      <w:r w:rsidRPr="57418453" w:rsidR="4F072755">
        <w:rPr>
          <w:rFonts w:ascii="Arial" w:hAnsi="Arial" w:cs="Arial"/>
          <w:sz w:val="20"/>
          <w:szCs w:val="20"/>
          <w:lang w:val="en-GB"/>
        </w:rPr>
        <w:t>.</w:t>
      </w:r>
      <w:r w:rsidRPr="57418453" w:rsidR="00B5590E">
        <w:rPr>
          <w:rFonts w:ascii="Arial" w:hAnsi="Arial" w:cs="Arial"/>
          <w:sz w:val="20"/>
          <w:szCs w:val="20"/>
          <w:lang w:val="en-GB"/>
        </w:rPr>
        <w:t>8</w:t>
      </w:r>
      <w:r w:rsidRPr="57418453" w:rsidR="00E07C95">
        <w:rPr>
          <w:rFonts w:ascii="Arial" w:hAnsi="Arial" w:cs="Arial"/>
          <w:sz w:val="20"/>
          <w:szCs w:val="20"/>
          <w:lang w:val="en-GB"/>
        </w:rPr>
        <w:t xml:space="preserve"> m/s; </w:t>
      </w:r>
      <w:r w:rsidRPr="57418453" w:rsidR="00385646">
        <w:rPr>
          <w:rFonts w:ascii="Arial" w:hAnsi="Arial" w:cs="Arial"/>
          <w:sz w:val="20"/>
          <w:szCs w:val="20"/>
          <w:lang w:val="en-GB"/>
        </w:rPr>
        <w:t>closing speed up to</w:t>
      </w:r>
      <w:r w:rsidRPr="57418453" w:rsidR="00E07C95">
        <w:rPr>
          <w:rFonts w:ascii="Arial" w:hAnsi="Arial" w:cs="Arial"/>
          <w:sz w:val="20"/>
          <w:szCs w:val="20"/>
          <w:lang w:val="en-GB"/>
        </w:rPr>
        <w:t xml:space="preserve"> 1</w:t>
      </w:r>
      <w:r w:rsidRPr="57418453" w:rsidR="5CE120B3">
        <w:rPr>
          <w:rFonts w:ascii="Arial" w:hAnsi="Arial" w:cs="Arial"/>
          <w:sz w:val="20"/>
          <w:szCs w:val="20"/>
          <w:lang w:val="en-GB"/>
        </w:rPr>
        <w:t>.</w:t>
      </w:r>
      <w:r w:rsidRPr="57418453" w:rsidR="00E07C95">
        <w:rPr>
          <w:rFonts w:ascii="Arial" w:hAnsi="Arial" w:cs="Arial"/>
          <w:sz w:val="20"/>
          <w:szCs w:val="20"/>
          <w:lang w:val="en-GB"/>
        </w:rPr>
        <w:t>0 m/s</w:t>
      </w:r>
    </w:p>
    <w:p w:rsidRPr="00427B1E" w:rsidR="00427B1E" w:rsidP="00446C95" w:rsidRDefault="00427B1E" w14:paraId="1ACD864F" w14:textId="5256B971">
      <w:pPr>
        <w:pStyle w:val="Listenabsatz"/>
        <w:numPr>
          <w:ilvl w:val="0"/>
          <w:numId w:val="10"/>
        </w:numPr>
        <w:spacing w:after="360"/>
        <w:ind w:left="284" w:hanging="357"/>
        <w:contextualSpacing w:val="0"/>
        <w:rPr>
          <w:rFonts w:ascii="Arial" w:hAnsi="Arial" w:cs="Arial"/>
          <w:sz w:val="20"/>
          <w:szCs w:val="20"/>
        </w:rPr>
      </w:pPr>
      <w:r w:rsidRPr="001F2072">
        <w:rPr>
          <w:rFonts w:ascii="Arial" w:hAnsi="Arial" w:cs="Arial"/>
          <w:sz w:val="20"/>
          <w:szCs w:val="20"/>
        </w:rPr>
        <w:t>EFA-TRONIC</w:t>
      </w:r>
      <w:r w:rsidRPr="001F2072">
        <w:rPr>
          <w:rFonts w:ascii="Arial" w:hAnsi="Arial" w:cs="Arial"/>
          <w:sz w:val="20"/>
          <w:szCs w:val="20"/>
          <w:vertAlign w:val="superscript"/>
        </w:rPr>
        <w:t xml:space="preserve">® </w:t>
      </w:r>
      <w:r w:rsidRPr="001F2072">
        <w:rPr>
          <w:rFonts w:ascii="Arial" w:hAnsi="Arial" w:cs="Arial"/>
          <w:sz w:val="20"/>
          <w:szCs w:val="20"/>
        </w:rPr>
        <w:t>with integrated frequency converter in plastic control cabinet (IP65), power connection 230V</w:t>
      </w:r>
      <w:r w:rsidRPr="00427B1E">
        <w:rPr>
          <w:rFonts w:ascii="Arial" w:hAnsi="Arial" w:cs="Arial"/>
          <w:sz w:val="20"/>
          <w:szCs w:val="20"/>
        </w:rPr>
        <w:t xml:space="preserve"> at 50 Hz (on site)</w:t>
      </w:r>
    </w:p>
    <w:p w:rsidRPr="000E5FF3" w:rsidR="00E07C95" w:rsidP="00E07C95" w:rsidRDefault="00DF72C3" w14:paraId="2BC6DC20" w14:textId="5EBDAAD8">
      <w:pPr>
        <w:rPr>
          <w:rFonts w:ascii="Arial" w:hAnsi="Arial" w:cs="Arial"/>
          <w:caps/>
          <w:sz w:val="20"/>
          <w:szCs w:val="20"/>
          <w:lang w:val="en-GB"/>
        </w:rPr>
      </w:pPr>
      <w:r w:rsidRPr="000E5FF3">
        <w:rPr>
          <w:rFonts w:ascii="Arial" w:hAnsi="Arial" w:cs="Arial"/>
          <w:b/>
          <w:caps/>
          <w:szCs w:val="20"/>
          <w:lang w:val="en-GB"/>
        </w:rPr>
        <w:t>Performance values</w:t>
      </w:r>
      <w:r w:rsidRPr="000E5FF3" w:rsidR="000E5FF3">
        <w:rPr>
          <w:rFonts w:ascii="Arial" w:hAnsi="Arial" w:cs="Arial"/>
          <w:b/>
          <w:caps/>
          <w:szCs w:val="20"/>
          <w:lang w:val="en-GB"/>
        </w:rPr>
        <w:t xml:space="preserve"> (depending on e</w:t>
      </w:r>
      <w:r w:rsidR="000E5FF3">
        <w:rPr>
          <w:rFonts w:ascii="Arial" w:hAnsi="Arial" w:cs="Arial"/>
          <w:b/>
          <w:caps/>
          <w:szCs w:val="20"/>
          <w:lang w:val="en-GB"/>
        </w:rPr>
        <w:t>quipment)</w:t>
      </w:r>
    </w:p>
    <w:p w:rsidRPr="00FA41E3" w:rsidR="00E07C95" w:rsidP="00E07C95" w:rsidRDefault="00FA41E3" w14:paraId="06F78601" w14:textId="752BDD4E">
      <w:pPr>
        <w:pStyle w:val="Listenabsatz"/>
        <w:numPr>
          <w:ilvl w:val="0"/>
          <w:numId w:val="11"/>
        </w:numPr>
        <w:spacing w:after="240"/>
        <w:ind w:left="357" w:hanging="357"/>
        <w:contextualSpacing w:val="0"/>
        <w:rPr>
          <w:rFonts w:ascii="Arial" w:hAnsi="Arial" w:cs="Arial"/>
          <w:sz w:val="20"/>
          <w:szCs w:val="20"/>
          <w:lang w:val="en-GB"/>
        </w:rPr>
      </w:pPr>
      <w:r w:rsidRPr="00FA41E3">
        <w:rPr>
          <w:rFonts w:ascii="Arial" w:hAnsi="Arial" w:cs="Arial"/>
          <w:sz w:val="20"/>
          <w:szCs w:val="20"/>
          <w:lang w:val="en-GB"/>
        </w:rPr>
        <w:t>Resistance to wind load</w:t>
      </w:r>
      <w:r w:rsidRPr="00FA41E3" w:rsidR="00E07C95">
        <w:rPr>
          <w:rFonts w:ascii="Arial" w:hAnsi="Arial" w:cs="Arial"/>
          <w:sz w:val="20"/>
          <w:szCs w:val="20"/>
          <w:lang w:val="en-GB"/>
        </w:rPr>
        <w:t xml:space="preserve">: DIN EN 12424, </w:t>
      </w:r>
      <w:r w:rsidRPr="00FA41E3">
        <w:rPr>
          <w:rFonts w:ascii="Arial" w:hAnsi="Arial" w:cs="Arial"/>
          <w:sz w:val="20"/>
          <w:szCs w:val="20"/>
          <w:lang w:val="en-GB"/>
        </w:rPr>
        <w:t>Class</w:t>
      </w:r>
      <w:r w:rsidRPr="00FA41E3" w:rsidR="00E07C95">
        <w:rPr>
          <w:rFonts w:ascii="Arial" w:hAnsi="Arial" w:cs="Arial"/>
          <w:sz w:val="20"/>
          <w:szCs w:val="20"/>
          <w:lang w:val="en-GB"/>
        </w:rPr>
        <w:t xml:space="preserve"> 4</w:t>
      </w:r>
    </w:p>
    <w:p w:rsidR="002A7E6E" w:rsidP="00E07C95" w:rsidRDefault="00E07C95" w14:paraId="28A7BC17" w14:textId="22AB0B69">
      <w:pPr>
        <w:pStyle w:val="Listenabsatz"/>
        <w:numPr>
          <w:ilvl w:val="0"/>
          <w:numId w:val="11"/>
        </w:numPr>
        <w:spacing w:after="240"/>
        <w:ind w:left="357" w:hanging="357"/>
        <w:contextualSpacing w:val="0"/>
        <w:rPr>
          <w:rFonts w:ascii="Arial" w:hAnsi="Arial" w:cs="Arial"/>
          <w:sz w:val="20"/>
          <w:szCs w:val="20"/>
          <w:lang w:val="de-DE"/>
        </w:rPr>
      </w:pPr>
      <w:proofErr w:type="spellStart"/>
      <w:r w:rsidRPr="00202460">
        <w:rPr>
          <w:rFonts w:ascii="Arial" w:hAnsi="Arial" w:cs="Arial"/>
          <w:sz w:val="20"/>
          <w:szCs w:val="20"/>
          <w:lang w:val="de-DE"/>
        </w:rPr>
        <w:t>Wa</w:t>
      </w:r>
      <w:r w:rsidR="00FA41E3">
        <w:rPr>
          <w:rFonts w:ascii="Arial" w:hAnsi="Arial" w:cs="Arial"/>
          <w:sz w:val="20"/>
          <w:szCs w:val="20"/>
          <w:lang w:val="de-DE"/>
        </w:rPr>
        <w:t>tertightness</w:t>
      </w:r>
      <w:proofErr w:type="spellEnd"/>
      <w:r w:rsidRPr="00202460">
        <w:rPr>
          <w:rFonts w:ascii="Arial" w:hAnsi="Arial" w:cs="Arial"/>
          <w:sz w:val="20"/>
          <w:szCs w:val="20"/>
          <w:lang w:val="de-DE"/>
        </w:rPr>
        <w:t xml:space="preserve">: DIN EN 12425, </w:t>
      </w:r>
      <w:r w:rsidR="0026550B">
        <w:rPr>
          <w:rFonts w:ascii="Arial" w:hAnsi="Arial" w:cs="Arial"/>
          <w:sz w:val="20"/>
          <w:szCs w:val="20"/>
          <w:lang w:val="de-DE"/>
        </w:rPr>
        <w:t>Class</w:t>
      </w:r>
      <w:r w:rsidRPr="00202460">
        <w:rPr>
          <w:rFonts w:ascii="Arial" w:hAnsi="Arial" w:cs="Arial"/>
          <w:sz w:val="20"/>
          <w:szCs w:val="20"/>
          <w:lang w:val="de-DE"/>
        </w:rPr>
        <w:t xml:space="preserve"> </w:t>
      </w:r>
      <w:r w:rsidR="002A7E6E">
        <w:rPr>
          <w:rFonts w:ascii="Arial" w:hAnsi="Arial" w:cs="Arial"/>
          <w:sz w:val="20"/>
          <w:szCs w:val="20"/>
          <w:lang w:val="de-DE"/>
        </w:rPr>
        <w:t>2</w:t>
      </w:r>
    </w:p>
    <w:p w:rsidRPr="0026550B" w:rsidR="00E07C95" w:rsidP="00E07C95" w:rsidRDefault="00993B29" w14:paraId="074E550A" w14:textId="743F4255">
      <w:pPr>
        <w:pStyle w:val="Listenabsatz"/>
        <w:numPr>
          <w:ilvl w:val="0"/>
          <w:numId w:val="11"/>
        </w:numPr>
        <w:spacing w:after="240"/>
        <w:ind w:left="357" w:hanging="357"/>
        <w:contextualSpacing w:val="0"/>
        <w:rPr>
          <w:rFonts w:ascii="Arial" w:hAnsi="Arial" w:cs="Arial"/>
          <w:sz w:val="20"/>
          <w:szCs w:val="20"/>
          <w:lang w:val="en-GB"/>
        </w:rPr>
      </w:pPr>
      <w:r w:rsidRPr="0026550B">
        <w:rPr>
          <w:rFonts w:ascii="Arial" w:hAnsi="Arial" w:cs="Arial"/>
          <w:sz w:val="20"/>
          <w:szCs w:val="20"/>
          <w:lang w:val="en-GB"/>
        </w:rPr>
        <w:t>Air permeability</w:t>
      </w:r>
      <w:r w:rsidRPr="0026550B" w:rsidR="00E07C95">
        <w:rPr>
          <w:rFonts w:ascii="Arial" w:hAnsi="Arial" w:cs="Arial"/>
          <w:sz w:val="20"/>
          <w:szCs w:val="20"/>
          <w:lang w:val="en-GB"/>
        </w:rPr>
        <w:t xml:space="preserve">: DIN EN 12426, </w:t>
      </w:r>
      <w:r w:rsidRPr="0026550B" w:rsidR="0026550B">
        <w:rPr>
          <w:rFonts w:ascii="Arial" w:hAnsi="Arial" w:cs="Arial"/>
          <w:sz w:val="20"/>
          <w:szCs w:val="20"/>
          <w:lang w:val="en-GB"/>
        </w:rPr>
        <w:t>Class</w:t>
      </w:r>
      <w:r w:rsidRPr="0026550B" w:rsidR="00E07C95">
        <w:rPr>
          <w:rFonts w:ascii="Arial" w:hAnsi="Arial" w:cs="Arial"/>
          <w:sz w:val="20"/>
          <w:szCs w:val="20"/>
          <w:lang w:val="en-GB"/>
        </w:rPr>
        <w:t xml:space="preserve"> </w:t>
      </w:r>
      <w:r w:rsidRPr="0026550B" w:rsidR="002A7E6E">
        <w:rPr>
          <w:rFonts w:ascii="Arial" w:hAnsi="Arial" w:cs="Arial"/>
          <w:sz w:val="20"/>
          <w:szCs w:val="20"/>
          <w:lang w:val="en-GB"/>
        </w:rPr>
        <w:t>1</w:t>
      </w:r>
    </w:p>
    <w:p w:rsidRPr="0026550B" w:rsidR="00E07C95" w:rsidP="00E07C95" w:rsidRDefault="00993B29" w14:paraId="63211BE6" w14:textId="30403DFE">
      <w:pPr>
        <w:pStyle w:val="Listenabsatz"/>
        <w:numPr>
          <w:ilvl w:val="0"/>
          <w:numId w:val="11"/>
        </w:numPr>
        <w:spacing w:after="240"/>
        <w:ind w:left="357" w:hanging="357"/>
        <w:contextualSpacing w:val="0"/>
        <w:rPr>
          <w:rFonts w:ascii="Arial" w:hAnsi="Arial" w:cs="Arial"/>
          <w:sz w:val="20"/>
          <w:szCs w:val="20"/>
          <w:lang w:val="en-GB"/>
        </w:rPr>
      </w:pPr>
      <w:r w:rsidRPr="0026550B">
        <w:rPr>
          <w:rFonts w:ascii="Arial" w:hAnsi="Arial" w:cs="Arial"/>
          <w:sz w:val="20"/>
          <w:szCs w:val="20"/>
          <w:lang w:val="en-GB"/>
        </w:rPr>
        <w:t>Sound insulation</w:t>
      </w:r>
      <w:r w:rsidRPr="0026550B" w:rsidR="00E07C95">
        <w:rPr>
          <w:rFonts w:ascii="Arial" w:hAnsi="Arial" w:cs="Arial"/>
          <w:sz w:val="20"/>
          <w:szCs w:val="20"/>
          <w:lang w:val="en-GB"/>
        </w:rPr>
        <w:t xml:space="preserve">: DIN EN ISO 717-1, </w:t>
      </w:r>
      <w:r w:rsidRPr="0026550B" w:rsidR="0026550B">
        <w:rPr>
          <w:rFonts w:ascii="Arial" w:hAnsi="Arial" w:cs="Arial"/>
          <w:sz w:val="20"/>
          <w:szCs w:val="20"/>
          <w:lang w:val="en-GB"/>
        </w:rPr>
        <w:t>up to</w:t>
      </w:r>
      <w:r w:rsidRPr="0026550B" w:rsidR="00E07C95">
        <w:rPr>
          <w:rFonts w:ascii="Arial" w:hAnsi="Arial" w:cs="Arial"/>
          <w:sz w:val="20"/>
          <w:szCs w:val="20"/>
          <w:lang w:val="en-GB"/>
        </w:rPr>
        <w:t xml:space="preserve"> 2</w:t>
      </w:r>
      <w:r w:rsidRPr="0026550B" w:rsidR="002A7E6E">
        <w:rPr>
          <w:rFonts w:ascii="Arial" w:hAnsi="Arial" w:cs="Arial"/>
          <w:sz w:val="20"/>
          <w:szCs w:val="20"/>
          <w:lang w:val="en-GB"/>
        </w:rPr>
        <w:t>3</w:t>
      </w:r>
      <w:r w:rsidRPr="0026550B" w:rsidR="00E07C95">
        <w:rPr>
          <w:rFonts w:ascii="Arial" w:hAnsi="Arial" w:cs="Arial"/>
          <w:sz w:val="20"/>
          <w:szCs w:val="20"/>
          <w:lang w:val="en-GB"/>
        </w:rPr>
        <w:t xml:space="preserve"> dB(A)</w:t>
      </w:r>
    </w:p>
    <w:p w:rsidRPr="00427B1E" w:rsidR="00E07C95" w:rsidP="00E07C95" w:rsidRDefault="00993B29" w14:paraId="08383A66" w14:textId="170ED5E1">
      <w:pPr>
        <w:pStyle w:val="Listenabsatz"/>
        <w:numPr>
          <w:ilvl w:val="0"/>
          <w:numId w:val="11"/>
        </w:numPr>
        <w:spacing w:after="240"/>
        <w:ind w:left="357" w:hanging="357"/>
        <w:contextualSpacing w:val="0"/>
        <w:rPr>
          <w:rFonts w:ascii="Arial" w:hAnsi="Arial" w:cs="Arial"/>
          <w:sz w:val="20"/>
          <w:szCs w:val="20"/>
          <w:lang w:val="en-GB"/>
        </w:rPr>
      </w:pPr>
      <w:r w:rsidRPr="00427B1E">
        <w:rPr>
          <w:rFonts w:ascii="Arial" w:hAnsi="Arial" w:cs="Arial"/>
          <w:sz w:val="20"/>
          <w:szCs w:val="20"/>
          <w:lang w:val="en-GB"/>
        </w:rPr>
        <w:t>Thermal insulation</w:t>
      </w:r>
      <w:r w:rsidRPr="00427B1E" w:rsidR="00E07C95">
        <w:rPr>
          <w:rFonts w:ascii="Arial" w:hAnsi="Arial" w:cs="Arial"/>
          <w:sz w:val="20"/>
          <w:szCs w:val="20"/>
          <w:lang w:val="en-GB"/>
        </w:rPr>
        <w:t xml:space="preserve">: DIN EN 12428, </w:t>
      </w:r>
      <w:r w:rsidRPr="00427B1E" w:rsidR="0026550B">
        <w:rPr>
          <w:rFonts w:ascii="Arial" w:hAnsi="Arial" w:cs="Arial"/>
          <w:sz w:val="20"/>
          <w:szCs w:val="20"/>
          <w:lang w:val="en-GB"/>
        </w:rPr>
        <w:t>up to</w:t>
      </w:r>
      <w:r w:rsidRPr="00427B1E" w:rsidR="00E07C95">
        <w:rPr>
          <w:rFonts w:ascii="Arial" w:hAnsi="Arial" w:cs="Arial"/>
          <w:sz w:val="20"/>
          <w:szCs w:val="20"/>
          <w:lang w:val="en-GB"/>
        </w:rPr>
        <w:t xml:space="preserve"> </w:t>
      </w:r>
      <w:r w:rsidRPr="00427B1E" w:rsidR="00ED070B">
        <w:rPr>
          <w:rFonts w:ascii="Arial" w:hAnsi="Arial" w:cs="Arial"/>
          <w:sz w:val="20"/>
          <w:szCs w:val="20"/>
          <w:lang w:val="en-GB"/>
        </w:rPr>
        <w:t>6</w:t>
      </w:r>
      <w:r w:rsidRPr="00427B1E" w:rsidR="002A7E6E">
        <w:rPr>
          <w:rFonts w:ascii="Arial" w:hAnsi="Arial" w:cs="Arial"/>
          <w:sz w:val="20"/>
          <w:szCs w:val="20"/>
          <w:lang w:val="en-GB"/>
        </w:rPr>
        <w:t>,5</w:t>
      </w:r>
      <w:r w:rsidRPr="00427B1E" w:rsidR="00E07C95">
        <w:rPr>
          <w:rFonts w:ascii="Arial" w:hAnsi="Arial" w:cs="Arial"/>
          <w:sz w:val="20"/>
          <w:szCs w:val="20"/>
          <w:lang w:val="en-GB"/>
        </w:rPr>
        <w:t xml:space="preserve"> W/m²K</w:t>
      </w:r>
    </w:p>
    <w:p w:rsidRPr="00427B1E" w:rsidR="00E07C95" w:rsidP="00E07C95" w:rsidRDefault="00E07C95" w14:paraId="7025077C" w14:textId="77777777">
      <w:pPr>
        <w:rPr>
          <w:rFonts w:ascii="Arial" w:hAnsi="Arial" w:cs="Arial"/>
          <w:b/>
          <w:caps/>
          <w:sz w:val="24"/>
          <w:lang w:val="en-GB"/>
        </w:rPr>
      </w:pPr>
      <w:r w:rsidRPr="00427B1E">
        <w:rPr>
          <w:rFonts w:ascii="Arial" w:hAnsi="Arial" w:cs="Arial"/>
          <w:b/>
          <w:caps/>
          <w:sz w:val="24"/>
          <w:lang w:val="en-GB"/>
        </w:rPr>
        <w:br w:type="page"/>
      </w:r>
    </w:p>
    <w:p w:rsidRPr="004312B5" w:rsidR="00E07C95" w:rsidP="00E07C95" w:rsidRDefault="004312B5" w14:paraId="579D153C" w14:textId="181B516F">
      <w:pPr>
        <w:rPr>
          <w:rFonts w:ascii="Arial" w:hAnsi="Arial" w:cs="Arial"/>
          <w:caps/>
          <w:lang w:val="en-GB"/>
        </w:rPr>
      </w:pPr>
      <w:r w:rsidRPr="004312B5">
        <w:rPr>
          <w:rFonts w:ascii="Arial" w:hAnsi="Arial" w:cs="Arial"/>
          <w:b/>
          <w:caps/>
          <w:sz w:val="24"/>
          <w:lang w:val="en-GB"/>
        </w:rPr>
        <w:lastRenderedPageBreak/>
        <w:t>Dimension of the clear o</w:t>
      </w:r>
      <w:r>
        <w:rPr>
          <w:rFonts w:ascii="Arial" w:hAnsi="Arial" w:cs="Arial"/>
          <w:b/>
          <w:caps/>
          <w:sz w:val="24"/>
          <w:lang w:val="en-GB"/>
        </w:rPr>
        <w:t>pening</w:t>
      </w:r>
    </w:p>
    <w:p w:rsidRPr="000A6047" w:rsidR="00E07C95" w:rsidP="00E07C95" w:rsidRDefault="004312B5" w14:paraId="40447BEF" w14:textId="345FF3F8">
      <w:pPr>
        <w:rPr>
          <w:rFonts w:ascii="Arial" w:hAnsi="Arial" w:cs="Arial"/>
          <w:lang w:val="de-DE"/>
        </w:rPr>
      </w:pPr>
      <w:r>
        <w:rPr>
          <w:rFonts w:ascii="Arial" w:hAnsi="Arial" w:cs="Arial"/>
          <w:lang w:val="de-DE"/>
        </w:rPr>
        <w:t>Width</w:t>
      </w:r>
      <w:r w:rsidRPr="000A6047" w:rsidR="00E07C95">
        <w:rPr>
          <w:rFonts w:ascii="Arial" w:hAnsi="Arial" w:cs="Arial"/>
          <w:lang w:val="de-DE"/>
        </w:rPr>
        <w:t xml:space="preserve"> = ............... mm</w:t>
      </w:r>
    </w:p>
    <w:p w:rsidRPr="000A6047" w:rsidR="00E07C95" w:rsidP="00E07C95" w:rsidRDefault="00E07C95" w14:paraId="1E535133" w14:textId="349EA4FB">
      <w:pPr>
        <w:rPr>
          <w:rFonts w:ascii="Arial" w:hAnsi="Arial" w:cs="Arial"/>
          <w:lang w:val="de-DE"/>
        </w:rPr>
      </w:pPr>
      <w:r w:rsidRPr="000A6047">
        <w:rPr>
          <w:rFonts w:ascii="Arial" w:hAnsi="Arial" w:cs="Arial"/>
          <w:lang w:val="de-DE"/>
        </w:rPr>
        <w:t>H</w:t>
      </w:r>
      <w:r w:rsidR="004312B5">
        <w:rPr>
          <w:rFonts w:ascii="Arial" w:hAnsi="Arial" w:cs="Arial"/>
          <w:lang w:val="de-DE"/>
        </w:rPr>
        <w:t>eight</w:t>
      </w:r>
      <w:r w:rsidRPr="000A6047">
        <w:rPr>
          <w:rFonts w:ascii="Arial" w:hAnsi="Arial" w:cs="Arial"/>
          <w:lang w:val="de-DE"/>
        </w:rPr>
        <w:t xml:space="preserve"> = ............... mm</w:t>
      </w:r>
    </w:p>
    <w:p w:rsidRPr="000A6047" w:rsidR="00E07C95" w:rsidP="00E07C95" w:rsidRDefault="00E07C95" w14:paraId="7D5ECF0A" w14:textId="77777777">
      <w:pPr>
        <w:rPr>
          <w:rFonts w:ascii="Arial" w:hAnsi="Arial" w:cs="Arial"/>
          <w:lang w:val="de-DE"/>
        </w:rPr>
      </w:pPr>
    </w:p>
    <w:p w:rsidRPr="004312B5" w:rsidR="008529A7" w:rsidP="00E07C95" w:rsidRDefault="008529A7" w14:paraId="56842866" w14:textId="79DB656B">
      <w:pPr>
        <w:rPr>
          <w:lang w:val="de-DE"/>
        </w:rPr>
      </w:pPr>
    </w:p>
    <w:sectPr w:rsidRPr="004312B5" w:rsidR="008529A7" w:rsidSect="00034616">
      <w:footerReference w:type="default" r:id="rId11"/>
      <w:pgSz w:w="12240" w:h="15840" w:orient="portrait"/>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9183F" w:rsidP="00E07C95" w:rsidRDefault="00D9183F" w14:paraId="60D10AC4" w14:textId="77777777">
      <w:pPr>
        <w:spacing w:after="0" w:line="240" w:lineRule="auto"/>
      </w:pPr>
      <w:r>
        <w:separator/>
      </w:r>
    </w:p>
  </w:endnote>
  <w:endnote w:type="continuationSeparator" w:id="0">
    <w:p w:rsidR="00D9183F" w:rsidP="00E07C95" w:rsidRDefault="00D9183F" w14:paraId="0F7D22B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83AE2" w:rsidP="00283AE2" w:rsidRDefault="0065440E" w14:paraId="7838FFD5" w14:textId="2E1CB01C">
    <w:pPr>
      <w:pStyle w:val="Fuzeile"/>
      <w:spacing w:after="240"/>
      <w:rPr>
        <w:rFonts w:ascii="Arial" w:hAnsi="Arial" w:cs="Arial"/>
        <w:sz w:val="20"/>
        <w:szCs w:val="20"/>
        <w:lang w:val="de-DE"/>
      </w:rPr>
    </w:pPr>
    <w:r>
      <w:rPr>
        <w:rFonts w:ascii="Arial" w:hAnsi="Arial" w:cs="Arial"/>
        <w:b/>
        <w:bCs/>
        <w:sz w:val="20"/>
        <w:szCs w:val="20"/>
        <w:lang w:val="de-DE"/>
      </w:rPr>
      <w:t>Manufacturer</w:t>
    </w:r>
    <w:r w:rsidRPr="009F5BF4" w:rsidR="00283AE2">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w:history="1" r:id="rId1">
      <w:r w:rsidRPr="001C344C" w:rsidR="00283AE2">
        <w:rPr>
          <w:rStyle w:val="Hyperlink"/>
          <w:rFonts w:ascii="Arial" w:hAnsi="Arial" w:cs="Arial"/>
          <w:sz w:val="20"/>
          <w:szCs w:val="20"/>
          <w:lang w:val="de-DE"/>
        </w:rPr>
        <w:t>www.efaflex.com</w:t>
      </w:r>
    </w:hyperlink>
  </w:p>
  <w:p w:rsidRPr="009F5BF4" w:rsidR="00283AE2" w:rsidP="00283AE2" w:rsidRDefault="00283AE2" w14:paraId="3DBB7CF9" w14:textId="744BA589">
    <w:pPr>
      <w:pStyle w:val="Fuzeile"/>
      <w:rPr>
        <w:rFonts w:ascii="Arial" w:hAnsi="Arial" w:cs="Arial"/>
        <w:sz w:val="20"/>
        <w:szCs w:val="20"/>
        <w:lang w:val="de-DE"/>
      </w:rPr>
    </w:pPr>
    <w:r w:rsidRPr="009F5BF4">
      <w:rPr>
        <w:rFonts w:ascii="Arial" w:hAnsi="Arial" w:cs="Arial"/>
        <w:sz w:val="20"/>
        <w:szCs w:val="20"/>
        <w:lang w:val="de-DE"/>
      </w:rPr>
      <w:t xml:space="preserve">Stand 04/2025 – </w:t>
    </w:r>
    <w:proofErr w:type="spellStart"/>
    <w:r w:rsidR="0065440E">
      <w:rPr>
        <w:rFonts w:ascii="Arial" w:hAnsi="Arial" w:cs="Arial"/>
        <w:sz w:val="20"/>
        <w:szCs w:val="20"/>
        <w:lang w:val="de-DE"/>
      </w:rPr>
      <w:t>Subject</w:t>
    </w:r>
    <w:proofErr w:type="spellEnd"/>
    <w:r w:rsidR="0065440E">
      <w:rPr>
        <w:rFonts w:ascii="Arial" w:hAnsi="Arial" w:cs="Arial"/>
        <w:sz w:val="20"/>
        <w:szCs w:val="20"/>
        <w:lang w:val="de-DE"/>
      </w:rPr>
      <w:t xml:space="preserve"> to </w:t>
    </w:r>
    <w:proofErr w:type="spellStart"/>
    <w:r w:rsidR="0065440E">
      <w:rPr>
        <w:rFonts w:ascii="Arial" w:hAnsi="Arial" w:cs="Arial"/>
        <w:sz w:val="20"/>
        <w:szCs w:val="20"/>
        <w:lang w:val="de-DE"/>
      </w:rPr>
      <w:t>te</w:t>
    </w:r>
    <w:r w:rsidR="00BD7000">
      <w:rPr>
        <w:rFonts w:ascii="Arial" w:hAnsi="Arial" w:cs="Arial"/>
        <w:sz w:val="20"/>
        <w:szCs w:val="20"/>
        <w:lang w:val="de-DE"/>
      </w:rPr>
      <w:t>chnical</w:t>
    </w:r>
    <w:proofErr w:type="spellEnd"/>
    <w:r w:rsidR="00BD7000">
      <w:rPr>
        <w:rFonts w:ascii="Arial" w:hAnsi="Arial" w:cs="Arial"/>
        <w:sz w:val="20"/>
        <w:szCs w:val="20"/>
        <w:lang w:val="de-DE"/>
      </w:rPr>
      <w:t xml:space="preserve"> </w:t>
    </w:r>
    <w:proofErr w:type="spellStart"/>
    <w:r w:rsidR="00BD7000">
      <w:rPr>
        <w:rFonts w:ascii="Arial" w:hAnsi="Arial" w:cs="Arial"/>
        <w:sz w:val="20"/>
        <w:szCs w:val="20"/>
        <w:lang w:val="de-DE"/>
      </w:rPr>
      <w:t>changes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9183F" w:rsidP="00E07C95" w:rsidRDefault="00D9183F" w14:paraId="647E5E84" w14:textId="77777777">
      <w:pPr>
        <w:spacing w:after="0" w:line="240" w:lineRule="auto"/>
      </w:pPr>
      <w:r>
        <w:separator/>
      </w:r>
    </w:p>
  </w:footnote>
  <w:footnote w:type="continuationSeparator" w:id="0">
    <w:p w:rsidR="00D9183F" w:rsidP="00E07C95" w:rsidRDefault="00D9183F" w14:paraId="228C684A"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hint="default" w:ascii="Symbol" w:hAnsi="Symbol"/>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hint="default" w:ascii="Symbol" w:hAnsi="Symbol"/>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hint="default" w:ascii="Symbol" w:hAnsi="Symbol"/>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hint="default" w:ascii="Symbol" w:hAnsi="Symbol"/>
      </w:rPr>
    </w:lvl>
  </w:abstractNum>
  <w:abstractNum w:abstractNumId="9" w15:restartNumberingAfterBreak="0">
    <w:nsid w:val="03B85198"/>
    <w:multiLevelType w:val="hybridMultilevel"/>
    <w:tmpl w:val="6F36EDA8"/>
    <w:lvl w:ilvl="0" w:tplc="04070005">
      <w:start w:val="1"/>
      <w:numFmt w:val="bullet"/>
      <w:lvlText w:val=""/>
      <w:lvlJc w:val="left"/>
      <w:pPr>
        <w:ind w:left="360" w:hanging="360"/>
      </w:pPr>
      <w:rPr>
        <w:rFonts w:hint="default" w:ascii="Wingdings" w:hAnsi="Wingdings"/>
      </w:rPr>
    </w:lvl>
    <w:lvl w:ilvl="1" w:tplc="04070003" w:tentative="1">
      <w:start w:val="1"/>
      <w:numFmt w:val="bullet"/>
      <w:lvlText w:val="o"/>
      <w:lvlJc w:val="left"/>
      <w:pPr>
        <w:ind w:left="1080" w:hanging="360"/>
      </w:pPr>
      <w:rPr>
        <w:rFonts w:hint="default" w:ascii="Courier New" w:hAnsi="Courier New" w:cs="Courier New"/>
      </w:rPr>
    </w:lvl>
    <w:lvl w:ilvl="2" w:tplc="04070005" w:tentative="1">
      <w:start w:val="1"/>
      <w:numFmt w:val="bullet"/>
      <w:lvlText w:val=""/>
      <w:lvlJc w:val="left"/>
      <w:pPr>
        <w:ind w:left="1800" w:hanging="360"/>
      </w:pPr>
      <w:rPr>
        <w:rFonts w:hint="default" w:ascii="Wingdings" w:hAnsi="Wingdings"/>
      </w:rPr>
    </w:lvl>
    <w:lvl w:ilvl="3" w:tplc="04070001" w:tentative="1">
      <w:start w:val="1"/>
      <w:numFmt w:val="bullet"/>
      <w:lvlText w:val=""/>
      <w:lvlJc w:val="left"/>
      <w:pPr>
        <w:ind w:left="2520" w:hanging="360"/>
      </w:pPr>
      <w:rPr>
        <w:rFonts w:hint="default" w:ascii="Symbol" w:hAnsi="Symbol"/>
      </w:rPr>
    </w:lvl>
    <w:lvl w:ilvl="4" w:tplc="04070003" w:tentative="1">
      <w:start w:val="1"/>
      <w:numFmt w:val="bullet"/>
      <w:lvlText w:val="o"/>
      <w:lvlJc w:val="left"/>
      <w:pPr>
        <w:ind w:left="3240" w:hanging="360"/>
      </w:pPr>
      <w:rPr>
        <w:rFonts w:hint="default" w:ascii="Courier New" w:hAnsi="Courier New" w:cs="Courier New"/>
      </w:rPr>
    </w:lvl>
    <w:lvl w:ilvl="5" w:tplc="04070005" w:tentative="1">
      <w:start w:val="1"/>
      <w:numFmt w:val="bullet"/>
      <w:lvlText w:val=""/>
      <w:lvlJc w:val="left"/>
      <w:pPr>
        <w:ind w:left="3960" w:hanging="360"/>
      </w:pPr>
      <w:rPr>
        <w:rFonts w:hint="default" w:ascii="Wingdings" w:hAnsi="Wingdings"/>
      </w:rPr>
    </w:lvl>
    <w:lvl w:ilvl="6" w:tplc="04070001" w:tentative="1">
      <w:start w:val="1"/>
      <w:numFmt w:val="bullet"/>
      <w:lvlText w:val=""/>
      <w:lvlJc w:val="left"/>
      <w:pPr>
        <w:ind w:left="4680" w:hanging="360"/>
      </w:pPr>
      <w:rPr>
        <w:rFonts w:hint="default" w:ascii="Symbol" w:hAnsi="Symbol"/>
      </w:rPr>
    </w:lvl>
    <w:lvl w:ilvl="7" w:tplc="04070003" w:tentative="1">
      <w:start w:val="1"/>
      <w:numFmt w:val="bullet"/>
      <w:lvlText w:val="o"/>
      <w:lvlJc w:val="left"/>
      <w:pPr>
        <w:ind w:left="5400" w:hanging="360"/>
      </w:pPr>
      <w:rPr>
        <w:rFonts w:hint="default" w:ascii="Courier New" w:hAnsi="Courier New" w:cs="Courier New"/>
      </w:rPr>
    </w:lvl>
    <w:lvl w:ilvl="8" w:tplc="04070005" w:tentative="1">
      <w:start w:val="1"/>
      <w:numFmt w:val="bullet"/>
      <w:lvlText w:val=""/>
      <w:lvlJc w:val="left"/>
      <w:pPr>
        <w:ind w:left="6120" w:hanging="360"/>
      </w:pPr>
      <w:rPr>
        <w:rFonts w:hint="default" w:ascii="Wingdings" w:hAnsi="Wingdings"/>
      </w:rPr>
    </w:lvl>
  </w:abstractNum>
  <w:abstractNum w:abstractNumId="10" w15:restartNumberingAfterBreak="0">
    <w:nsid w:val="109137B4"/>
    <w:multiLevelType w:val="hybridMultilevel"/>
    <w:tmpl w:val="75163E06"/>
    <w:lvl w:ilvl="0" w:tplc="04070005">
      <w:start w:val="1"/>
      <w:numFmt w:val="bullet"/>
      <w:lvlText w:val=""/>
      <w:lvlJc w:val="left"/>
      <w:pPr>
        <w:ind w:left="1004" w:hanging="360"/>
      </w:pPr>
      <w:rPr>
        <w:rFonts w:hint="default" w:ascii="Wingdings" w:hAnsi="Wingdings"/>
      </w:rPr>
    </w:lvl>
    <w:lvl w:ilvl="1" w:tplc="04070003" w:tentative="1">
      <w:start w:val="1"/>
      <w:numFmt w:val="bullet"/>
      <w:lvlText w:val="o"/>
      <w:lvlJc w:val="left"/>
      <w:pPr>
        <w:ind w:left="1724" w:hanging="360"/>
      </w:pPr>
      <w:rPr>
        <w:rFonts w:hint="default" w:ascii="Courier New" w:hAnsi="Courier New" w:cs="Courier New"/>
      </w:rPr>
    </w:lvl>
    <w:lvl w:ilvl="2" w:tplc="04070005" w:tentative="1">
      <w:start w:val="1"/>
      <w:numFmt w:val="bullet"/>
      <w:lvlText w:val=""/>
      <w:lvlJc w:val="left"/>
      <w:pPr>
        <w:ind w:left="2444" w:hanging="360"/>
      </w:pPr>
      <w:rPr>
        <w:rFonts w:hint="default" w:ascii="Wingdings" w:hAnsi="Wingdings"/>
      </w:rPr>
    </w:lvl>
    <w:lvl w:ilvl="3" w:tplc="04070001" w:tentative="1">
      <w:start w:val="1"/>
      <w:numFmt w:val="bullet"/>
      <w:lvlText w:val=""/>
      <w:lvlJc w:val="left"/>
      <w:pPr>
        <w:ind w:left="3164" w:hanging="360"/>
      </w:pPr>
      <w:rPr>
        <w:rFonts w:hint="default" w:ascii="Symbol" w:hAnsi="Symbol"/>
      </w:rPr>
    </w:lvl>
    <w:lvl w:ilvl="4" w:tplc="04070003" w:tentative="1">
      <w:start w:val="1"/>
      <w:numFmt w:val="bullet"/>
      <w:lvlText w:val="o"/>
      <w:lvlJc w:val="left"/>
      <w:pPr>
        <w:ind w:left="3884" w:hanging="360"/>
      </w:pPr>
      <w:rPr>
        <w:rFonts w:hint="default" w:ascii="Courier New" w:hAnsi="Courier New" w:cs="Courier New"/>
      </w:rPr>
    </w:lvl>
    <w:lvl w:ilvl="5" w:tplc="04070005" w:tentative="1">
      <w:start w:val="1"/>
      <w:numFmt w:val="bullet"/>
      <w:lvlText w:val=""/>
      <w:lvlJc w:val="left"/>
      <w:pPr>
        <w:ind w:left="4604" w:hanging="360"/>
      </w:pPr>
      <w:rPr>
        <w:rFonts w:hint="default" w:ascii="Wingdings" w:hAnsi="Wingdings"/>
      </w:rPr>
    </w:lvl>
    <w:lvl w:ilvl="6" w:tplc="04070001" w:tentative="1">
      <w:start w:val="1"/>
      <w:numFmt w:val="bullet"/>
      <w:lvlText w:val=""/>
      <w:lvlJc w:val="left"/>
      <w:pPr>
        <w:ind w:left="5324" w:hanging="360"/>
      </w:pPr>
      <w:rPr>
        <w:rFonts w:hint="default" w:ascii="Symbol" w:hAnsi="Symbol"/>
      </w:rPr>
    </w:lvl>
    <w:lvl w:ilvl="7" w:tplc="04070003" w:tentative="1">
      <w:start w:val="1"/>
      <w:numFmt w:val="bullet"/>
      <w:lvlText w:val="o"/>
      <w:lvlJc w:val="left"/>
      <w:pPr>
        <w:ind w:left="6044" w:hanging="360"/>
      </w:pPr>
      <w:rPr>
        <w:rFonts w:hint="default" w:ascii="Courier New" w:hAnsi="Courier New" w:cs="Courier New"/>
      </w:rPr>
    </w:lvl>
    <w:lvl w:ilvl="8" w:tplc="04070005" w:tentative="1">
      <w:start w:val="1"/>
      <w:numFmt w:val="bullet"/>
      <w:lvlText w:val=""/>
      <w:lvlJc w:val="left"/>
      <w:pPr>
        <w:ind w:left="6764" w:hanging="360"/>
      </w:pPr>
      <w:rPr>
        <w:rFonts w:hint="default" w:ascii="Wingdings" w:hAnsi="Wingdings"/>
      </w:rPr>
    </w:lvl>
  </w:abstractNum>
  <w:abstractNum w:abstractNumId="11" w15:restartNumberingAfterBreak="0">
    <w:nsid w:val="319972C4"/>
    <w:multiLevelType w:val="hybridMultilevel"/>
    <w:tmpl w:val="D194C7DC"/>
    <w:lvl w:ilvl="0" w:tplc="04070005">
      <w:start w:val="1"/>
      <w:numFmt w:val="bullet"/>
      <w:lvlText w:val=""/>
      <w:lvlJc w:val="left"/>
      <w:pPr>
        <w:ind w:left="720" w:hanging="360"/>
      </w:pPr>
      <w:rPr>
        <w:rFonts w:hint="default" w:ascii="Wingdings" w:hAnsi="Wingdings"/>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2" w15:restartNumberingAfterBreak="0">
    <w:nsid w:val="41866DBC"/>
    <w:multiLevelType w:val="hybridMultilevel"/>
    <w:tmpl w:val="F3C6782A"/>
    <w:lvl w:ilvl="0" w:tplc="04070005">
      <w:start w:val="1"/>
      <w:numFmt w:val="bullet"/>
      <w:lvlText w:val=""/>
      <w:lvlJc w:val="left"/>
      <w:pPr>
        <w:ind w:left="360" w:hanging="360"/>
      </w:pPr>
      <w:rPr>
        <w:rFonts w:hint="default" w:ascii="Wingdings" w:hAnsi="Wingdings"/>
      </w:rPr>
    </w:lvl>
    <w:lvl w:ilvl="1" w:tplc="04070003" w:tentative="1">
      <w:start w:val="1"/>
      <w:numFmt w:val="bullet"/>
      <w:lvlText w:val="o"/>
      <w:lvlJc w:val="left"/>
      <w:pPr>
        <w:ind w:left="1080" w:hanging="360"/>
      </w:pPr>
      <w:rPr>
        <w:rFonts w:hint="default" w:ascii="Courier New" w:hAnsi="Courier New" w:cs="Courier New"/>
      </w:rPr>
    </w:lvl>
    <w:lvl w:ilvl="2" w:tplc="04070005" w:tentative="1">
      <w:start w:val="1"/>
      <w:numFmt w:val="bullet"/>
      <w:lvlText w:val=""/>
      <w:lvlJc w:val="left"/>
      <w:pPr>
        <w:ind w:left="1800" w:hanging="360"/>
      </w:pPr>
      <w:rPr>
        <w:rFonts w:hint="default" w:ascii="Wingdings" w:hAnsi="Wingdings"/>
      </w:rPr>
    </w:lvl>
    <w:lvl w:ilvl="3" w:tplc="04070001" w:tentative="1">
      <w:start w:val="1"/>
      <w:numFmt w:val="bullet"/>
      <w:lvlText w:val=""/>
      <w:lvlJc w:val="left"/>
      <w:pPr>
        <w:ind w:left="2520" w:hanging="360"/>
      </w:pPr>
      <w:rPr>
        <w:rFonts w:hint="default" w:ascii="Symbol" w:hAnsi="Symbol"/>
      </w:rPr>
    </w:lvl>
    <w:lvl w:ilvl="4" w:tplc="04070003" w:tentative="1">
      <w:start w:val="1"/>
      <w:numFmt w:val="bullet"/>
      <w:lvlText w:val="o"/>
      <w:lvlJc w:val="left"/>
      <w:pPr>
        <w:ind w:left="3240" w:hanging="360"/>
      </w:pPr>
      <w:rPr>
        <w:rFonts w:hint="default" w:ascii="Courier New" w:hAnsi="Courier New" w:cs="Courier New"/>
      </w:rPr>
    </w:lvl>
    <w:lvl w:ilvl="5" w:tplc="04070005" w:tentative="1">
      <w:start w:val="1"/>
      <w:numFmt w:val="bullet"/>
      <w:lvlText w:val=""/>
      <w:lvlJc w:val="left"/>
      <w:pPr>
        <w:ind w:left="3960" w:hanging="360"/>
      </w:pPr>
      <w:rPr>
        <w:rFonts w:hint="default" w:ascii="Wingdings" w:hAnsi="Wingdings"/>
      </w:rPr>
    </w:lvl>
    <w:lvl w:ilvl="6" w:tplc="04070001" w:tentative="1">
      <w:start w:val="1"/>
      <w:numFmt w:val="bullet"/>
      <w:lvlText w:val=""/>
      <w:lvlJc w:val="left"/>
      <w:pPr>
        <w:ind w:left="4680" w:hanging="360"/>
      </w:pPr>
      <w:rPr>
        <w:rFonts w:hint="default" w:ascii="Symbol" w:hAnsi="Symbol"/>
      </w:rPr>
    </w:lvl>
    <w:lvl w:ilvl="7" w:tplc="04070003" w:tentative="1">
      <w:start w:val="1"/>
      <w:numFmt w:val="bullet"/>
      <w:lvlText w:val="o"/>
      <w:lvlJc w:val="left"/>
      <w:pPr>
        <w:ind w:left="5400" w:hanging="360"/>
      </w:pPr>
      <w:rPr>
        <w:rFonts w:hint="default" w:ascii="Courier New" w:hAnsi="Courier New" w:cs="Courier New"/>
      </w:rPr>
    </w:lvl>
    <w:lvl w:ilvl="8" w:tplc="04070005" w:tentative="1">
      <w:start w:val="1"/>
      <w:numFmt w:val="bullet"/>
      <w:lvlText w:val=""/>
      <w:lvlJc w:val="left"/>
      <w:pPr>
        <w:ind w:left="6120" w:hanging="360"/>
      </w:pPr>
      <w:rPr>
        <w:rFonts w:hint="default" w:ascii="Wingdings" w:hAnsi="Wingdings"/>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2"/>
  </w:num>
  <w:num w:numId="12" w16cid:durableId="901714645">
    <w:abstractNumId w:val="11"/>
  </w:num>
  <w:num w:numId="13" w16cid:durableId="18618151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trackRevisions w:val="fals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1AC2"/>
    <w:rsid w:val="00034616"/>
    <w:rsid w:val="0006063C"/>
    <w:rsid w:val="000B77AD"/>
    <w:rsid w:val="000E5FF3"/>
    <w:rsid w:val="0015074B"/>
    <w:rsid w:val="001668FD"/>
    <w:rsid w:val="001813DB"/>
    <w:rsid w:val="00183CEA"/>
    <w:rsid w:val="00202460"/>
    <w:rsid w:val="002442ED"/>
    <w:rsid w:val="00264244"/>
    <w:rsid w:val="0026550B"/>
    <w:rsid w:val="00283AE2"/>
    <w:rsid w:val="0029639D"/>
    <w:rsid w:val="002A7E6E"/>
    <w:rsid w:val="00326F90"/>
    <w:rsid w:val="00343F4B"/>
    <w:rsid w:val="00385646"/>
    <w:rsid w:val="003E5578"/>
    <w:rsid w:val="00427B1E"/>
    <w:rsid w:val="004312B5"/>
    <w:rsid w:val="00446C95"/>
    <w:rsid w:val="00492B95"/>
    <w:rsid w:val="00512667"/>
    <w:rsid w:val="005760CB"/>
    <w:rsid w:val="0065440E"/>
    <w:rsid w:val="00692DDC"/>
    <w:rsid w:val="006C3CDC"/>
    <w:rsid w:val="00701712"/>
    <w:rsid w:val="00717554"/>
    <w:rsid w:val="007A0B54"/>
    <w:rsid w:val="007C0350"/>
    <w:rsid w:val="008529A7"/>
    <w:rsid w:val="008A2949"/>
    <w:rsid w:val="008D674E"/>
    <w:rsid w:val="00933BBB"/>
    <w:rsid w:val="009712AB"/>
    <w:rsid w:val="00993B29"/>
    <w:rsid w:val="009C09A4"/>
    <w:rsid w:val="00A73ADB"/>
    <w:rsid w:val="00AA1D8D"/>
    <w:rsid w:val="00B47730"/>
    <w:rsid w:val="00B5590E"/>
    <w:rsid w:val="00BC4D96"/>
    <w:rsid w:val="00BD7000"/>
    <w:rsid w:val="00BE79E7"/>
    <w:rsid w:val="00C1580E"/>
    <w:rsid w:val="00C24517"/>
    <w:rsid w:val="00C4144A"/>
    <w:rsid w:val="00CB0664"/>
    <w:rsid w:val="00CB15BC"/>
    <w:rsid w:val="00D2485C"/>
    <w:rsid w:val="00D9183F"/>
    <w:rsid w:val="00DD0607"/>
    <w:rsid w:val="00DF72C3"/>
    <w:rsid w:val="00E07C95"/>
    <w:rsid w:val="00E11389"/>
    <w:rsid w:val="00E84434"/>
    <w:rsid w:val="00E956E5"/>
    <w:rsid w:val="00EC1810"/>
    <w:rsid w:val="00ED070B"/>
    <w:rsid w:val="00F17530"/>
    <w:rsid w:val="00FA41E3"/>
    <w:rsid w:val="00FC693F"/>
    <w:rsid w:val="00FF5A4D"/>
    <w:rsid w:val="19FFE5DE"/>
    <w:rsid w:val="4F072755"/>
    <w:rsid w:val="57418453"/>
    <w:rsid w:val="5CE120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hAnsiTheme="majorHAnsi" w:eastAsiaTheme="majorEastAsia"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hAnsiTheme="majorHAnsi" w:eastAsiaTheme="majorEastAsia"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hAnsiTheme="majorHAnsi" w:eastAsiaTheme="majorEastAsia"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hAnsiTheme="majorHAnsi" w:eastAsiaTheme="majorEastAsia"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hAnsiTheme="majorHAnsi" w:eastAsiaTheme="majorEastAsia"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hAnsiTheme="majorHAnsi" w:eastAsiaTheme="majorEastAsia"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hAnsiTheme="majorHAnsi" w:eastAsiaTheme="majorEastAsia" w:cstheme="majorBidi"/>
      <w:i/>
      <w:iCs/>
      <w:color w:val="404040" w:themeColor="text1" w:themeTint="BF"/>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styleId="KopfzeileZchn" w:customStyle="1">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styleId="FuzeileZchn" w:customStyle="1">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styleId="berschrift1Zchn" w:customStyle="1">
    <w:name w:val="Überschrift 1 Zchn"/>
    <w:basedOn w:val="Absatz-Standardschriftart"/>
    <w:link w:val="berschrift1"/>
    <w:uiPriority w:val="9"/>
    <w:rsid w:val="00FC693F"/>
    <w:rPr>
      <w:rFonts w:asciiTheme="majorHAnsi" w:hAnsiTheme="majorHAnsi" w:eastAsiaTheme="majorEastAsia" w:cstheme="majorBidi"/>
      <w:b/>
      <w:bCs/>
      <w:color w:val="365F91" w:themeColor="accent1" w:themeShade="BF"/>
      <w:sz w:val="28"/>
      <w:szCs w:val="28"/>
    </w:rPr>
  </w:style>
  <w:style w:type="character" w:styleId="berschrift2Zchn" w:customStyle="1">
    <w:name w:val="Überschrift 2 Zchn"/>
    <w:basedOn w:val="Absatz-Standardschriftart"/>
    <w:link w:val="berschrift2"/>
    <w:uiPriority w:val="9"/>
    <w:rsid w:val="00FC693F"/>
    <w:rPr>
      <w:rFonts w:asciiTheme="majorHAnsi" w:hAnsiTheme="majorHAnsi" w:eastAsiaTheme="majorEastAsia" w:cstheme="majorBidi"/>
      <w:b/>
      <w:bCs/>
      <w:color w:val="4F81BD" w:themeColor="accent1"/>
      <w:sz w:val="26"/>
      <w:szCs w:val="26"/>
    </w:rPr>
  </w:style>
  <w:style w:type="character" w:styleId="berschrift3Zchn" w:customStyle="1">
    <w:name w:val="Überschrift 3 Zchn"/>
    <w:basedOn w:val="Absatz-Standardschriftart"/>
    <w:link w:val="berschrift3"/>
    <w:uiPriority w:val="9"/>
    <w:rsid w:val="00FC693F"/>
    <w:rPr>
      <w:rFonts w:asciiTheme="majorHAnsi" w:hAnsiTheme="majorHAnsi" w:eastAsiaTheme="majorEastAsia" w:cstheme="majorBidi"/>
      <w:b/>
      <w:bCs/>
      <w:color w:val="4F81BD" w:themeColor="accent1"/>
    </w:rPr>
  </w:style>
  <w:style w:type="paragraph" w:styleId="Titel">
    <w:name w:val="Title"/>
    <w:basedOn w:val="Standard"/>
    <w:next w:val="Standard"/>
    <w:link w:val="TitelZchn"/>
    <w:uiPriority w:val="10"/>
    <w:qFormat/>
    <w:rsid w:val="00FC693F"/>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rPr>
  </w:style>
  <w:style w:type="character" w:styleId="TitelZchn" w:customStyle="1">
    <w:name w:val="Titel Zchn"/>
    <w:basedOn w:val="Absatz-Standardschriftart"/>
    <w:link w:val="Titel"/>
    <w:uiPriority w:val="10"/>
    <w:rsid w:val="00FC693F"/>
    <w:rPr>
      <w:rFonts w:asciiTheme="majorHAnsi" w:hAnsiTheme="majorHAnsi" w:eastAsiaTheme="majorEastAsia"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hAnsiTheme="majorHAnsi" w:eastAsiaTheme="majorEastAsia" w:cstheme="majorBidi"/>
      <w:i/>
      <w:iCs/>
      <w:color w:val="4F81BD" w:themeColor="accent1"/>
      <w:spacing w:val="15"/>
      <w:sz w:val="24"/>
      <w:szCs w:val="24"/>
    </w:rPr>
  </w:style>
  <w:style w:type="character" w:styleId="UntertitelZchn" w:customStyle="1">
    <w:name w:val="Untertitel Zchn"/>
    <w:basedOn w:val="Absatz-Standardschriftart"/>
    <w:link w:val="Untertitel"/>
    <w:uiPriority w:val="11"/>
    <w:rsid w:val="00FC693F"/>
    <w:rPr>
      <w:rFonts w:asciiTheme="majorHAnsi" w:hAnsiTheme="majorHAnsi" w:eastAsiaTheme="majorEastAsia"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styleId="TextkrperZchn" w:customStyle="1">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styleId="Textkrper2Zchn" w:customStyle="1">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styleId="Textkrper3Zchn" w:customStyle="1">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styleId="MakrotextZchn" w:customStyle="1">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styleId="ZitatZchn" w:customStyle="1">
    <w:name w:val="Zitat Zchn"/>
    <w:basedOn w:val="Absatz-Standardschriftart"/>
    <w:link w:val="Zitat"/>
    <w:uiPriority w:val="29"/>
    <w:rsid w:val="00FC693F"/>
    <w:rPr>
      <w:i/>
      <w:iCs/>
      <w:color w:val="000000" w:themeColor="text1"/>
    </w:rPr>
  </w:style>
  <w:style w:type="character" w:styleId="berschrift4Zchn" w:customStyle="1">
    <w:name w:val="Überschrift 4 Zchn"/>
    <w:basedOn w:val="Absatz-Standardschriftart"/>
    <w:link w:val="berschrift4"/>
    <w:uiPriority w:val="9"/>
    <w:semiHidden/>
    <w:rsid w:val="00FC693F"/>
    <w:rPr>
      <w:rFonts w:asciiTheme="majorHAnsi" w:hAnsiTheme="majorHAnsi" w:eastAsiaTheme="majorEastAsia" w:cstheme="majorBidi"/>
      <w:b/>
      <w:bCs/>
      <w:i/>
      <w:iCs/>
      <w:color w:val="4F81BD" w:themeColor="accent1"/>
    </w:rPr>
  </w:style>
  <w:style w:type="character" w:styleId="berschrift5Zchn" w:customStyle="1">
    <w:name w:val="Überschrift 5 Zchn"/>
    <w:basedOn w:val="Absatz-Standardschriftart"/>
    <w:link w:val="berschrift5"/>
    <w:uiPriority w:val="9"/>
    <w:semiHidden/>
    <w:rsid w:val="00FC693F"/>
    <w:rPr>
      <w:rFonts w:asciiTheme="majorHAnsi" w:hAnsiTheme="majorHAnsi" w:eastAsiaTheme="majorEastAsia" w:cstheme="majorBidi"/>
      <w:color w:val="243F60" w:themeColor="accent1" w:themeShade="7F"/>
    </w:rPr>
  </w:style>
  <w:style w:type="character" w:styleId="berschrift6Zchn" w:customStyle="1">
    <w:name w:val="Überschrift 6 Zchn"/>
    <w:basedOn w:val="Absatz-Standardschriftart"/>
    <w:link w:val="berschrift6"/>
    <w:uiPriority w:val="9"/>
    <w:semiHidden/>
    <w:rsid w:val="00FC693F"/>
    <w:rPr>
      <w:rFonts w:asciiTheme="majorHAnsi" w:hAnsiTheme="majorHAnsi" w:eastAsiaTheme="majorEastAsia" w:cstheme="majorBidi"/>
      <w:i/>
      <w:iCs/>
      <w:color w:val="243F60" w:themeColor="accent1" w:themeShade="7F"/>
    </w:rPr>
  </w:style>
  <w:style w:type="character" w:styleId="berschrift7Zchn" w:customStyle="1">
    <w:name w:val="Überschrift 7 Zchn"/>
    <w:basedOn w:val="Absatz-Standardschriftart"/>
    <w:link w:val="berschrift7"/>
    <w:uiPriority w:val="9"/>
    <w:semiHidden/>
    <w:rsid w:val="00FC693F"/>
    <w:rPr>
      <w:rFonts w:asciiTheme="majorHAnsi" w:hAnsiTheme="majorHAnsi" w:eastAsiaTheme="majorEastAsia" w:cstheme="majorBidi"/>
      <w:i/>
      <w:iCs/>
      <w:color w:val="404040" w:themeColor="text1" w:themeTint="BF"/>
    </w:rPr>
  </w:style>
  <w:style w:type="character" w:styleId="berschrift8Zchn" w:customStyle="1">
    <w:name w:val="Überschrift 8 Zchn"/>
    <w:basedOn w:val="Absatz-Standardschriftart"/>
    <w:link w:val="berschrift8"/>
    <w:uiPriority w:val="9"/>
    <w:semiHidden/>
    <w:rsid w:val="00FC693F"/>
    <w:rPr>
      <w:rFonts w:asciiTheme="majorHAnsi" w:hAnsiTheme="majorHAnsi" w:eastAsiaTheme="majorEastAsia" w:cstheme="majorBidi"/>
      <w:color w:val="4F81BD" w:themeColor="accent1"/>
      <w:sz w:val="20"/>
      <w:szCs w:val="20"/>
    </w:rPr>
  </w:style>
  <w:style w:type="character" w:styleId="berschrift9Zchn" w:customStyle="1">
    <w:name w:val="Überschrift 9 Zchn"/>
    <w:basedOn w:val="Absatz-Standardschriftart"/>
    <w:link w:val="berschrift9"/>
    <w:uiPriority w:val="9"/>
    <w:semiHidden/>
    <w:rsid w:val="00FC693F"/>
    <w:rPr>
      <w:rFonts w:asciiTheme="majorHAnsi" w:hAnsiTheme="majorHAnsi" w:eastAsiaTheme="majorEastAsia"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color="4F81BD" w:themeColor="accent1" w:sz="4" w:space="4"/>
      </w:pBdr>
      <w:spacing w:before="200" w:after="280"/>
      <w:ind w:left="936" w:right="936"/>
    </w:pPr>
    <w:rPr>
      <w:b/>
      <w:bCs/>
      <w:i/>
      <w:iCs/>
      <w:color w:val="4F81BD" w:themeColor="accent1"/>
    </w:rPr>
  </w:style>
  <w:style w:type="character" w:styleId="IntensivesZitatZchn" w:customStyle="1">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color="C0504D" w:themeColor="accent2" w:sz="8" w:space="0"/>
        <w:bottom w:val="single" w:color="C0504D" w:themeColor="accent2" w:sz="8" w:space="0"/>
      </w:tblBorders>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color="8064A2" w:themeColor="accent4" w:sz="8" w:space="0"/>
        <w:bottom w:val="single" w:color="8064A2" w:themeColor="accent4" w:sz="8" w:space="0"/>
      </w:tblBorders>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color="4BACC6" w:themeColor="accent5" w:sz="8" w:space="0"/>
        <w:bottom w:val="single" w:color="4BACC6" w:themeColor="accent5" w:sz="8" w:space="0"/>
      </w:tblBorders>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color="F79646" w:themeColor="accent6" w:sz="8" w:space="0"/>
        <w:bottom w:val="single" w:color="F79646" w:themeColor="accent6" w:sz="8" w:space="0"/>
      </w:tblBorders>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color="4F81BD"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color="4F81BD"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color="C0504D"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color="C0504D"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2"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shd w:val="clear" w:color="auto" w:fill="EFD3D2"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color="9BBB59"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color="9BBB59"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color="8064A2"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color="8064A2"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color="4BACC6"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color="4BACC6"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1"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shd w:val="clear" w:color="auto" w:fill="D2EAF1"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color="F79646"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color="F79646"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4D0"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shd w:val="clear" w:color="auto" w:fill="FDE4D0"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Pr>
    <w:tblStylePr w:type="firstRow">
      <w:pPr>
        <w:spacing w:before="0" w:after="0" w:line="240" w:lineRule="auto"/>
      </w:pPr>
      <w:rPr>
        <w:b/>
        <w:bCs/>
        <w:color w:val="FFFFFF" w:themeColor="background1"/>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tblBorders>
    </w:tblPr>
    <w:tblStylePr w:type="firstRow">
      <w:pPr>
        <w:spacing w:before="0" w:after="0" w:line="240" w:lineRule="auto"/>
      </w:pPr>
      <w:rPr>
        <w:b/>
        <w:bCs/>
        <w:color w:val="FFFFFF" w:themeColor="background1"/>
      </w:rPr>
      <w:tblPr/>
      <w:tcPr>
        <w:tc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3CC82" w:themeColor="accent3" w:themeTint="BF" w:sz="6"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Pr>
    <w:tblStylePr w:type="firstRow">
      <w:pPr>
        <w:spacing w:before="0" w:after="0" w:line="240" w:lineRule="auto"/>
      </w:pPr>
      <w:rPr>
        <w:b/>
        <w:bCs/>
        <w:color w:val="FFFFFF" w:themeColor="background1"/>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Pr>
    <w:tblStylePr w:type="firstRow">
      <w:pPr>
        <w:spacing w:before="0" w:after="0" w:line="240" w:lineRule="auto"/>
      </w:pPr>
      <w:rPr>
        <w:b/>
        <w:bCs/>
        <w:color w:val="FFFFFF" w:themeColor="background1"/>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Pr>
    <w:tblStylePr w:type="firstRow">
      <w:pPr>
        <w:spacing w:before="0" w:after="0" w:line="240" w:lineRule="auto"/>
      </w:pPr>
      <w:rPr>
        <w:b/>
        <w:bCs/>
        <w:color w:val="FFFFFF" w:themeColor="background1"/>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color="C0504D" w:themeColor="accent2" w:sz="8" w:space="0"/>
        <w:bottom w:val="single" w:color="C0504D" w:themeColor="accent2" w:sz="8" w:space="0"/>
      </w:tblBorders>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color="9BBB59" w:themeColor="accent3" w:sz="8" w:space="0"/>
        <w:bottom w:val="single" w:color="9BBB59" w:themeColor="accent3" w:sz="8" w:space="0"/>
      </w:tblBorders>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color="8064A2" w:themeColor="accent4" w:sz="8" w:space="0"/>
        <w:bottom w:val="single" w:color="8064A2" w:themeColor="accent4" w:sz="8" w:space="0"/>
      </w:tblBorders>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color="4BACC6" w:themeColor="accent5" w:sz="8" w:space="0"/>
        <w:bottom w:val="single" w:color="4BACC6" w:themeColor="accent5" w:sz="8" w:space="0"/>
      </w:tblBorders>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color="F79646" w:themeColor="accent6" w:sz="8" w:space="0"/>
        <w:bottom w:val="single" w:color="F79646" w:themeColor="accent6" w:sz="8" w:space="0"/>
      </w:tblBorders>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Pr>
    <w:tcPr>
      <w:shd w:val="clear" w:color="auto" w:fill="EFD3D2"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insideV w:val="single" w:color="B3CC82" w:themeColor="accent3" w:themeTint="BF" w:sz="8" w:space="0"/>
      </w:tblBorders>
    </w:tblPr>
    <w:tcPr>
      <w:shd w:val="clear" w:color="auto" w:fill="E6EED5" w:themeFill="accent3" w:themeFillTint="3F"/>
    </w:tcPr>
    <w:tblStylePr w:type="firstRow">
      <w:rPr>
        <w:b/>
        <w:bCs/>
      </w:rPr>
    </w:tblStylePr>
    <w:tblStylePr w:type="lastRow">
      <w:rPr>
        <w:b/>
        <w:bCs/>
      </w:rPr>
      <w:tblPr/>
      <w:tcPr>
        <w:tcBorders>
          <w:top w:val="single" w:color="B3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Pr>
    <w:tcPr>
      <w:shd w:val="clear" w:color="auto" w:fill="D2EAF1"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4D0"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color="4F81BD" w:themeColor="accent1" w:sz="6" w:space="0"/>
          <w:insideV w:val="single" w:color="4F81BD" w:themeColor="accent1" w:sz="6" w:space="0"/>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color="C0504D" w:themeColor="accent2" w:sz="6" w:space="0"/>
          <w:insideV w:val="single" w:color="C0504D" w:themeColor="accent2" w:sz="6" w:space="0"/>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color="9BBB59" w:themeColor="accent3" w:sz="6" w:space="0"/>
          <w:insideV w:val="single" w:color="9BBB59" w:themeColor="accent3" w:sz="6" w:space="0"/>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color="8064A2" w:themeColor="accent4" w:sz="6" w:space="0"/>
          <w:insideV w:val="single" w:color="8064A2" w:themeColor="accent4" w:sz="6" w:space="0"/>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color="4BACC6" w:themeColor="accent5" w:sz="6" w:space="0"/>
          <w:insideV w:val="single" w:color="4BACC6" w:themeColor="accent5" w:sz="6" w:space="0"/>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color="F79646" w:themeColor="accent6" w:sz="6" w:space="0"/>
          <w:insideV w:val="single" w:color="F79646" w:themeColor="accent6" w:sz="6" w:space="0"/>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3DFEE"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F81BD"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F81BD"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BF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FD3D2"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0504D"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0504D"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6EED5"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9BBB59"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9BBB59"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FD8E8"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8064A2"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8064A2"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2EAF1"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BACC6"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BACC6"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DE4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79646"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79646"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5F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6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A"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color="2C4C74" w:themeColor="accent1" w:themeShade="99" w:sz="4" w:space="0"/>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color="772C2A" w:themeColor="accent2" w:themeShade="99" w:sz="4" w:space="0"/>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color="5E7530" w:themeColor="accent3" w:themeShade="99" w:sz="4" w:space="0"/>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Pr>
    <w:tcPr>
      <w:shd w:val="clear" w:color="auto" w:fill="F2EFF6"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color="4C3B62" w:themeColor="accent4" w:themeShade="99" w:sz="4" w:space="0"/>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color="276A7C" w:themeColor="accent5" w:themeShade="99" w:sz="4" w:space="0"/>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color="B65608" w:themeColor="accent6" w:themeShade="99" w:sz="4" w:space="0"/>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color="FFFFFF" w:themeColor="background1" w:sz="12" w:space="0"/>
        </w:tcBorders>
        <w:shd w:val="clear" w:color="auto" w:fill="664E82" w:themeFill="accent4" w:themeFillShade="CC"/>
      </w:tcPr>
    </w:tblStylePr>
    <w:tblStylePr w:type="lastRow">
      <w:rPr>
        <w:b/>
        <w:bCs/>
        <w:color w:val="664E82"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color="FFFFFF" w:themeColor="background1" w:sz="12" w:space="0"/>
        </w:tcBorders>
        <w:shd w:val="clear" w:color="auto" w:fill="7E9C40" w:themeFill="accent3" w:themeFillShade="CC"/>
      </w:tcPr>
    </w:tblStylePr>
    <w:tblStylePr w:type="lastRow">
      <w:rPr>
        <w:b/>
        <w:bCs/>
        <w:color w:val="7E9C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color="FFFFFF" w:themeColor="background1" w:sz="12" w:space="0"/>
        </w:tcBorders>
        <w:shd w:val="clear" w:color="auto" w:fill="F2730A" w:themeFill="accent6" w:themeFillShade="CC"/>
      </w:tcPr>
    </w:tblStylePr>
    <w:tblStylePr w:type="lastRow">
      <w:rPr>
        <w:b/>
        <w:bCs/>
        <w:color w:val="F2730A"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color="FFFFFF" w:themeColor="background1" w:sz="12" w:space="0"/>
        </w:tcBorders>
        <w:shd w:val="clear" w:color="auto" w:fill="348DA5" w:themeFill="accent5" w:themeFillShade="CC"/>
      </w:tcPr>
    </w:tblStylePr>
    <w:tblStylePr w:type="lastRow">
      <w:rPr>
        <w:b/>
        <w:bCs/>
        <w:color w:val="348DA5"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350</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SST PS N (281)</TermName>
          <TermId xmlns="http://schemas.microsoft.com/office/infopath/2007/PartnerControls">468c2b79-8602-4402-8987-5510563a3f9c</TermId>
        </TermInfo>
      </Terms>
    </ic30b02f2e4442e282db724ab73aab5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2.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3.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4.xml><?xml version="1.0" encoding="utf-8"?>
<ds:datastoreItem xmlns:ds="http://schemas.openxmlformats.org/officeDocument/2006/customXml" ds:itemID="{46901CAD-E540-42EF-BCD4-86A7B68DB66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44</cp:revision>
  <dcterms:created xsi:type="dcterms:W3CDTF">2025-07-16T09:14:00Z</dcterms:created>
  <dcterms:modified xsi:type="dcterms:W3CDTF">2025-08-07T08:57:10Z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_Department">
    <vt:lpwstr/>
  </property>
  <property fmtid="{D5CDD505-2E9C-101B-9397-08002B2CF9AE}" pid="7" name="E_Division">
    <vt:lpwstr/>
  </property>
  <property fmtid="{D5CDD505-2E9C-101B-9397-08002B2CF9AE}" pid="8" name="E_SubCategory">
    <vt:lpwstr/>
  </property>
  <property fmtid="{D5CDD505-2E9C-101B-9397-08002B2CF9AE}" pid="9" name="EFAFLEX Inhaltsverzeichnis">
    <vt:lpwstr>350;#SST PS N (281)|468c2b79-8602-4402-8987-5510563a3f9c</vt:lpwstr>
  </property>
  <property fmtid="{D5CDD505-2E9C-101B-9397-08002B2CF9AE}" pid="10" name="EFAFLEX_x0020_Inhaltsverzeichnis">
    <vt:lpwstr>350;#SST PS N (281)|468c2b79-8602-4402-8987-5510563a3f9c</vt:lpwstr>
  </property>
</Properties>
</file>