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05FF3E3" w:rsidR="00E07C95" w:rsidRPr="00E77DF5" w:rsidRDefault="00E77DF5" w:rsidP="19FFE5DE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E77DF5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C76251" w:rsidRPr="00E77DF5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E77DF5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E40123" w:rsidRPr="00E77DF5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E40123" w:rsidRPr="00E77DF5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E40123" w:rsidRPr="00E77DF5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="00E40123" w:rsidRPr="00E77DF5">
        <w:rPr>
          <w:rFonts w:ascii="Arial" w:hAnsi="Arial" w:cs="Arial"/>
          <w:b/>
          <w:bCs/>
          <w:sz w:val="28"/>
          <w:szCs w:val="28"/>
          <w:lang w:val="en-GB"/>
        </w:rPr>
        <w:t>Therm</w:t>
      </w:r>
      <w:proofErr w:type="spellEnd"/>
      <w:r w:rsidR="00E40123" w:rsidRPr="00E77DF5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E40123" w:rsidRPr="00E77DF5">
        <w:rPr>
          <w:rFonts w:ascii="Arial" w:hAnsi="Arial" w:cs="Arial"/>
          <w:b/>
          <w:bCs/>
          <w:sz w:val="28"/>
          <w:szCs w:val="28"/>
          <w:lang w:val="en-GB"/>
        </w:rPr>
        <w:t>Eco</w:t>
      </w:r>
      <w:r w:rsidR="00E07C95" w:rsidRPr="00E77DF5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3711B5FE" w14:textId="24901C7F" w:rsidR="003E199F" w:rsidRDefault="003E199F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3E199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EFAFLEX</w:t>
      </w:r>
      <w:r w:rsidRPr="003E199F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offers the </w:t>
      </w:r>
      <w:r w:rsidRPr="003E199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“EFA-SST</w:t>
      </w:r>
      <w:r w:rsidRPr="003E199F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3E199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3E199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Therm</w:t>
      </w:r>
      <w:proofErr w:type="spellEnd"/>
      <w:r w:rsidRPr="003E199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Eco”</w:t>
      </w:r>
      <w:r w:rsidRPr="003E199F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high-speed spiral door for demanding industrial continuous operation. This door combines first-class performance with outstanding durability.</w:t>
      </w:r>
    </w:p>
    <w:p w14:paraId="3C9B70CD" w14:textId="7335CB54" w:rsidR="00E07C95" w:rsidRPr="003E199F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3E199F">
        <w:rPr>
          <w:rFonts w:ascii="Arial" w:hAnsi="Arial" w:cs="Arial"/>
          <w:b/>
          <w:caps/>
          <w:szCs w:val="20"/>
          <w:lang w:val="en-GB"/>
        </w:rPr>
        <w:t>Tech</w:t>
      </w:r>
      <w:r w:rsidR="003E199F">
        <w:rPr>
          <w:rFonts w:ascii="Arial" w:hAnsi="Arial" w:cs="Arial"/>
          <w:b/>
          <w:caps/>
          <w:szCs w:val="20"/>
          <w:lang w:val="en-GB"/>
        </w:rPr>
        <w:t>nical features</w:t>
      </w:r>
    </w:p>
    <w:p w14:paraId="06B4902E" w14:textId="77777777" w:rsidR="003A4DD1" w:rsidRPr="001A7E07" w:rsidRDefault="003A4DD1" w:rsidP="003A4DD1">
      <w:pPr>
        <w:pStyle w:val="Listenabsatz"/>
        <w:numPr>
          <w:ilvl w:val="0"/>
          <w:numId w:val="12"/>
        </w:numPr>
        <w:spacing w:after="240"/>
        <w:ind w:left="426" w:hanging="426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580BD740" w14:textId="77777777" w:rsidR="003A4DD1" w:rsidRPr="001A7E07" w:rsidRDefault="003A4DD1" w:rsidP="003A4DD1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594DA856" w14:textId="77777777" w:rsidR="003A4DD1" w:rsidRPr="006212DE" w:rsidRDefault="003A4DD1" w:rsidP="003A4DD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212DE">
        <w:rPr>
          <w:rFonts w:ascii="Arial" w:hAnsi="Arial" w:cs="Arial"/>
          <w:sz w:val="20"/>
          <w:szCs w:val="20"/>
          <w:lang w:val="en-GB"/>
        </w:rPr>
        <w:t>Door leaf: Double-walled, anodised aluminium slats, which are fixed in hinge strips and move vertically. The surface has a 2-layer coating in white aluminium (</w:t>
      </w:r>
      <w:proofErr w:type="gramStart"/>
      <w:r w:rsidRPr="006212DE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6212DE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133FCF46" w14:textId="77777777" w:rsidR="003A4DD1" w:rsidRPr="00153CA6" w:rsidRDefault="003A4DD1" w:rsidP="003A4DD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11FF76B7" w14:textId="77777777" w:rsidR="003A4DD1" w:rsidRDefault="003A4DD1" w:rsidP="003A4DD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69D522B0" w:rsidR="00E07C95" w:rsidRPr="003A4DD1" w:rsidRDefault="00ED3B3F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A4DD1">
        <w:rPr>
          <w:rFonts w:ascii="Arial" w:hAnsi="Arial" w:cs="Arial"/>
          <w:sz w:val="20"/>
          <w:szCs w:val="20"/>
          <w:lang w:val="en-GB"/>
        </w:rPr>
        <w:t xml:space="preserve">Opening speed up to </w:t>
      </w:r>
      <w:r w:rsidR="00591C90" w:rsidRPr="003A4DD1">
        <w:rPr>
          <w:rFonts w:ascii="Arial" w:hAnsi="Arial" w:cs="Arial"/>
          <w:sz w:val="20"/>
          <w:szCs w:val="20"/>
          <w:lang w:val="en-GB"/>
        </w:rPr>
        <w:t>1</w:t>
      </w:r>
      <w:r w:rsidRPr="003A4DD1">
        <w:rPr>
          <w:rFonts w:ascii="Arial" w:hAnsi="Arial" w:cs="Arial"/>
          <w:sz w:val="20"/>
          <w:szCs w:val="20"/>
          <w:lang w:val="en-GB"/>
        </w:rPr>
        <w:t>.</w:t>
      </w:r>
      <w:r w:rsidR="00591C90" w:rsidRPr="003A4DD1">
        <w:rPr>
          <w:rFonts w:ascii="Arial" w:hAnsi="Arial" w:cs="Arial"/>
          <w:sz w:val="20"/>
          <w:szCs w:val="20"/>
          <w:lang w:val="en-GB"/>
        </w:rPr>
        <w:t>3</w:t>
      </w:r>
      <w:r w:rsidR="00E07C95" w:rsidRPr="003A4DD1">
        <w:rPr>
          <w:rFonts w:ascii="Arial" w:hAnsi="Arial" w:cs="Arial"/>
          <w:sz w:val="20"/>
          <w:szCs w:val="20"/>
          <w:lang w:val="en-GB"/>
        </w:rPr>
        <w:t xml:space="preserve"> m/s;</w:t>
      </w:r>
      <w:r w:rsidRPr="003A4DD1">
        <w:rPr>
          <w:rFonts w:ascii="Arial" w:hAnsi="Arial" w:cs="Arial"/>
          <w:sz w:val="20"/>
          <w:szCs w:val="20"/>
          <w:lang w:val="en-GB"/>
        </w:rPr>
        <w:t xml:space="preserve"> closing speed up to</w:t>
      </w:r>
      <w:r w:rsidR="00E07C95" w:rsidRPr="003A4DD1">
        <w:rPr>
          <w:rFonts w:ascii="Arial" w:hAnsi="Arial" w:cs="Arial"/>
          <w:sz w:val="20"/>
          <w:szCs w:val="20"/>
          <w:lang w:val="en-GB"/>
        </w:rPr>
        <w:t xml:space="preserve"> 1</w:t>
      </w:r>
      <w:r w:rsidRPr="003A4DD1">
        <w:rPr>
          <w:rFonts w:ascii="Arial" w:hAnsi="Arial" w:cs="Arial"/>
          <w:sz w:val="20"/>
          <w:szCs w:val="20"/>
          <w:lang w:val="en-GB"/>
        </w:rPr>
        <w:t>.</w:t>
      </w:r>
      <w:r w:rsidR="00E07C95" w:rsidRPr="003A4DD1">
        <w:rPr>
          <w:rFonts w:ascii="Arial" w:hAnsi="Arial" w:cs="Arial"/>
          <w:sz w:val="20"/>
          <w:szCs w:val="20"/>
          <w:lang w:val="en-GB"/>
        </w:rPr>
        <w:t>0 m/s</w:t>
      </w:r>
    </w:p>
    <w:p w14:paraId="1FF3D371" w14:textId="77777777" w:rsidR="00ED3B3F" w:rsidRDefault="00ED3B3F" w:rsidP="00ED3B3F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6803555D" w14:textId="77777777" w:rsidR="00ED3B3F" w:rsidRDefault="00ED3B3F" w:rsidP="00ED3B3F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7C62C5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2BC6DC20" w14:textId="38576C2B" w:rsidR="00E07C95" w:rsidRPr="00FE237B" w:rsidRDefault="003E199F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FE237B">
        <w:rPr>
          <w:rFonts w:ascii="Arial" w:hAnsi="Arial" w:cs="Arial"/>
          <w:b/>
          <w:caps/>
          <w:szCs w:val="20"/>
          <w:lang w:val="en-GB"/>
        </w:rPr>
        <w:t>pe</w:t>
      </w:r>
      <w:r w:rsidR="00FE237B" w:rsidRPr="00FE237B">
        <w:rPr>
          <w:rFonts w:ascii="Arial" w:hAnsi="Arial" w:cs="Arial"/>
          <w:b/>
          <w:caps/>
          <w:szCs w:val="20"/>
          <w:lang w:val="en-GB"/>
        </w:rPr>
        <w:t>rformance values (depending on E</w:t>
      </w:r>
      <w:r w:rsidR="00FE237B">
        <w:rPr>
          <w:rFonts w:ascii="Arial" w:hAnsi="Arial" w:cs="Arial"/>
          <w:b/>
          <w:caps/>
          <w:szCs w:val="20"/>
          <w:lang w:val="en-GB"/>
        </w:rPr>
        <w:t>quipment</w:t>
      </w:r>
      <w:r w:rsidR="006E41C7">
        <w:rPr>
          <w:rFonts w:ascii="Arial" w:hAnsi="Arial" w:cs="Arial"/>
          <w:b/>
          <w:caps/>
          <w:szCs w:val="20"/>
          <w:lang w:val="en-GB"/>
        </w:rPr>
        <w:t>)</w:t>
      </w:r>
    </w:p>
    <w:p w14:paraId="06F78601" w14:textId="25FBEED3" w:rsidR="00E07C95" w:rsidRPr="00A54CA2" w:rsidRDefault="00A54CA2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A54CA2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A54CA2">
        <w:rPr>
          <w:rFonts w:ascii="Arial" w:hAnsi="Arial" w:cs="Arial"/>
          <w:sz w:val="20"/>
          <w:szCs w:val="20"/>
          <w:lang w:val="en-GB"/>
        </w:rPr>
        <w:t>: DIN EN 12424,</w:t>
      </w:r>
      <w:r w:rsidR="00B5526E" w:rsidRPr="00A54CA2">
        <w:rPr>
          <w:rFonts w:ascii="Arial" w:hAnsi="Arial" w:cs="Arial"/>
          <w:sz w:val="20"/>
          <w:szCs w:val="20"/>
          <w:lang w:val="en-GB"/>
        </w:rPr>
        <w:t xml:space="preserve"> </w:t>
      </w:r>
      <w:r w:rsidRPr="00A54CA2">
        <w:rPr>
          <w:rFonts w:ascii="Arial" w:hAnsi="Arial" w:cs="Arial"/>
          <w:sz w:val="20"/>
          <w:szCs w:val="20"/>
          <w:lang w:val="en-GB"/>
        </w:rPr>
        <w:t xml:space="preserve">up to Class </w:t>
      </w:r>
      <w:r w:rsidR="00E07C95" w:rsidRPr="00A54CA2">
        <w:rPr>
          <w:rFonts w:ascii="Arial" w:hAnsi="Arial" w:cs="Arial"/>
          <w:sz w:val="20"/>
          <w:szCs w:val="20"/>
          <w:lang w:val="en-GB"/>
        </w:rPr>
        <w:t>4</w:t>
      </w:r>
    </w:p>
    <w:p w14:paraId="60DC87B0" w14:textId="07BE95B3" w:rsidR="00E07C95" w:rsidRPr="007E5CD5" w:rsidRDefault="001A7F3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Watertightness</w:t>
      </w:r>
      <w:proofErr w:type="spellEnd"/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>
        <w:rPr>
          <w:rFonts w:ascii="Arial" w:hAnsi="Arial" w:cs="Arial"/>
          <w:sz w:val="20"/>
          <w:szCs w:val="20"/>
          <w:lang w:val="de-DE"/>
        </w:rPr>
        <w:t>Class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 3</w:t>
      </w:r>
    </w:p>
    <w:p w14:paraId="074E550A" w14:textId="6359E0F5" w:rsidR="00E07C95" w:rsidRPr="00837DCC" w:rsidRDefault="00837DC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37DCC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837DCC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837DCC">
        <w:rPr>
          <w:rFonts w:ascii="Arial" w:hAnsi="Arial" w:cs="Arial"/>
          <w:sz w:val="20"/>
          <w:szCs w:val="20"/>
          <w:lang w:val="en-GB"/>
        </w:rPr>
        <w:t>Class</w:t>
      </w:r>
      <w:r w:rsidR="00E07C95" w:rsidRPr="00837DCC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63211BE6" w14:textId="4F8D6E5C" w:rsidR="00E07C95" w:rsidRPr="00837DCC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37DCC">
        <w:rPr>
          <w:rFonts w:ascii="Arial" w:hAnsi="Arial" w:cs="Arial"/>
          <w:sz w:val="20"/>
          <w:szCs w:val="20"/>
          <w:lang w:val="en-GB"/>
        </w:rPr>
        <w:t>S</w:t>
      </w:r>
      <w:r w:rsidR="00837DCC" w:rsidRPr="00837DCC">
        <w:rPr>
          <w:rFonts w:ascii="Arial" w:hAnsi="Arial" w:cs="Arial"/>
          <w:sz w:val="20"/>
          <w:szCs w:val="20"/>
          <w:lang w:val="en-GB"/>
        </w:rPr>
        <w:t>ound insulation</w:t>
      </w:r>
      <w:r w:rsidRPr="00837DCC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837DCC" w:rsidRPr="00837DCC">
        <w:rPr>
          <w:rFonts w:ascii="Arial" w:hAnsi="Arial" w:cs="Arial"/>
          <w:sz w:val="20"/>
          <w:szCs w:val="20"/>
          <w:lang w:val="en-GB"/>
        </w:rPr>
        <w:t>up to</w:t>
      </w:r>
      <w:r w:rsidRPr="00837DCC">
        <w:rPr>
          <w:rFonts w:ascii="Arial" w:hAnsi="Arial" w:cs="Arial"/>
          <w:sz w:val="20"/>
          <w:szCs w:val="20"/>
          <w:lang w:val="en-GB"/>
        </w:rPr>
        <w:t xml:space="preserve"> 24 dB(A)</w:t>
      </w:r>
    </w:p>
    <w:p w14:paraId="08383A66" w14:textId="3BC7FA2B" w:rsidR="00E07C95" w:rsidRPr="00FB690E" w:rsidRDefault="00837DC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B690E">
        <w:rPr>
          <w:rFonts w:ascii="Arial" w:hAnsi="Arial" w:cs="Arial"/>
          <w:sz w:val="20"/>
          <w:szCs w:val="20"/>
          <w:lang w:val="en-GB"/>
        </w:rPr>
        <w:t>Thermal insulation:</w:t>
      </w:r>
      <w:r w:rsidR="00E07C95" w:rsidRPr="00FB690E">
        <w:rPr>
          <w:rFonts w:ascii="Arial" w:hAnsi="Arial" w:cs="Arial"/>
          <w:sz w:val="20"/>
          <w:szCs w:val="20"/>
          <w:lang w:val="en-GB"/>
        </w:rPr>
        <w:t xml:space="preserve"> DIN EN 12428, </w:t>
      </w:r>
      <w:r w:rsidR="00FB690E" w:rsidRPr="00FB690E">
        <w:rPr>
          <w:rFonts w:ascii="Arial" w:hAnsi="Arial" w:cs="Arial"/>
          <w:sz w:val="20"/>
          <w:szCs w:val="20"/>
          <w:lang w:val="en-GB"/>
        </w:rPr>
        <w:t>up to</w:t>
      </w:r>
      <w:r w:rsidR="00E07C95" w:rsidRPr="00FB690E">
        <w:rPr>
          <w:rFonts w:ascii="Arial" w:hAnsi="Arial" w:cs="Arial"/>
          <w:sz w:val="20"/>
          <w:szCs w:val="20"/>
          <w:lang w:val="en-GB"/>
        </w:rPr>
        <w:t xml:space="preserve"> 1,4 W/m²K</w:t>
      </w:r>
    </w:p>
    <w:p w14:paraId="7025077C" w14:textId="77777777" w:rsidR="00E07C95" w:rsidRPr="00FB690E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FB690E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37CB8745" w:rsidR="00E07C95" w:rsidRPr="009562AB" w:rsidRDefault="009562AB" w:rsidP="00E07C95">
      <w:pPr>
        <w:rPr>
          <w:rFonts w:ascii="Arial" w:hAnsi="Arial" w:cs="Arial"/>
          <w:caps/>
          <w:lang w:val="en-GB"/>
        </w:rPr>
      </w:pPr>
      <w:r w:rsidRPr="009562AB">
        <w:rPr>
          <w:rFonts w:ascii="Arial" w:hAnsi="Arial" w:cs="Arial"/>
          <w:b/>
          <w:caps/>
          <w:sz w:val="24"/>
          <w:lang w:val="en-GB"/>
        </w:rPr>
        <w:lastRenderedPageBreak/>
        <w:t>dimensions of the cle</w:t>
      </w:r>
      <w:r>
        <w:rPr>
          <w:rFonts w:ascii="Arial" w:hAnsi="Arial" w:cs="Arial"/>
          <w:b/>
          <w:caps/>
          <w:sz w:val="24"/>
          <w:lang w:val="en-GB"/>
        </w:rPr>
        <w:t>ar opening</w:t>
      </w:r>
    </w:p>
    <w:p w14:paraId="40447BEF" w14:textId="05C2D26F" w:rsidR="00E07C95" w:rsidRPr="009562AB" w:rsidRDefault="003D68D3" w:rsidP="00E07C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Width</w:t>
      </w:r>
      <w:r w:rsidR="00E07C95" w:rsidRPr="009562AB">
        <w:rPr>
          <w:rFonts w:ascii="Arial" w:hAnsi="Arial" w:cs="Arial"/>
          <w:lang w:val="en-GB"/>
        </w:rPr>
        <w:t xml:space="preserve"> = ............... mm</w:t>
      </w:r>
    </w:p>
    <w:p w14:paraId="1E535133" w14:textId="3505B0C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3D68D3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9562AB" w:rsidRDefault="008529A7" w:rsidP="00E07C95">
      <w:pPr>
        <w:rPr>
          <w:lang w:val="de-DE"/>
        </w:rPr>
      </w:pPr>
    </w:p>
    <w:sectPr w:rsidR="008529A7" w:rsidRPr="009562AB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7B50F" w14:textId="77777777" w:rsidR="00F50D6D" w:rsidRDefault="00F50D6D" w:rsidP="00E07C95">
      <w:pPr>
        <w:spacing w:after="0" w:line="240" w:lineRule="auto"/>
      </w:pPr>
      <w:r>
        <w:separator/>
      </w:r>
    </w:p>
  </w:endnote>
  <w:endnote w:type="continuationSeparator" w:id="0">
    <w:p w14:paraId="57D923DD" w14:textId="77777777" w:rsidR="00F50D6D" w:rsidRDefault="00F50D6D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110F529D" w:rsidR="00283AE2" w:rsidRPr="007C62C5" w:rsidRDefault="00FB690E" w:rsidP="00283AE2">
    <w:pPr>
      <w:pStyle w:val="Fuzeile"/>
      <w:spacing w:after="240"/>
      <w:rPr>
        <w:rFonts w:ascii="Arial" w:hAnsi="Arial" w:cs="Arial"/>
        <w:sz w:val="20"/>
        <w:szCs w:val="20"/>
        <w:lang w:val="en-GB"/>
      </w:rPr>
    </w:pPr>
    <w:r w:rsidRPr="007C62C5">
      <w:rPr>
        <w:rFonts w:ascii="Arial" w:hAnsi="Arial" w:cs="Arial"/>
        <w:b/>
        <w:bCs/>
        <w:sz w:val="20"/>
        <w:szCs w:val="20"/>
        <w:lang w:val="en-GB"/>
      </w:rPr>
      <w:t>Manufacturer</w:t>
    </w:r>
    <w:r w:rsidR="00283AE2" w:rsidRPr="007C62C5">
      <w:rPr>
        <w:rFonts w:ascii="Arial" w:hAnsi="Arial" w:cs="Arial"/>
        <w:sz w:val="20"/>
        <w:szCs w:val="20"/>
        <w:lang w:val="en-GB"/>
      </w:rPr>
      <w:t xml:space="preserve">: EFAFLEX Tor- und Sicherheitssystem GmbH &amp; Co. KG | </w:t>
    </w:r>
    <w:hyperlink r:id="rId1" w:history="1">
      <w:r w:rsidR="00283AE2" w:rsidRPr="007C62C5">
        <w:rPr>
          <w:rStyle w:val="Hyperlink"/>
          <w:rFonts w:ascii="Arial" w:hAnsi="Arial" w:cs="Arial"/>
          <w:sz w:val="20"/>
          <w:szCs w:val="20"/>
          <w:lang w:val="en-GB"/>
        </w:rPr>
        <w:t>www.efaflex.com</w:t>
      </w:r>
    </w:hyperlink>
  </w:p>
  <w:p w14:paraId="3DBB7CF9" w14:textId="3E45BC9B" w:rsidR="00283AE2" w:rsidRPr="007C62C5" w:rsidRDefault="00283AE2" w:rsidP="00283AE2">
    <w:pPr>
      <w:pStyle w:val="Fuzeile"/>
      <w:rPr>
        <w:rFonts w:ascii="Arial" w:hAnsi="Arial" w:cs="Arial"/>
        <w:sz w:val="20"/>
        <w:szCs w:val="20"/>
        <w:lang w:val="en-GB"/>
      </w:rPr>
    </w:pPr>
    <w:r w:rsidRPr="007C62C5">
      <w:rPr>
        <w:rFonts w:ascii="Arial" w:hAnsi="Arial" w:cs="Arial"/>
        <w:sz w:val="20"/>
        <w:szCs w:val="20"/>
        <w:lang w:val="en-GB"/>
      </w:rPr>
      <w:t xml:space="preserve">Stand 04/2025 – </w:t>
    </w:r>
    <w:r w:rsidR="009562AB" w:rsidRPr="007C62C5">
      <w:rPr>
        <w:rFonts w:ascii="Arial" w:hAnsi="Arial" w:cs="Arial"/>
        <w:sz w:val="20"/>
        <w:szCs w:val="20"/>
        <w:lang w:val="en-GB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BE77F" w14:textId="77777777" w:rsidR="00F50D6D" w:rsidRDefault="00F50D6D" w:rsidP="00E07C95">
      <w:pPr>
        <w:spacing w:after="0" w:line="240" w:lineRule="auto"/>
      </w:pPr>
      <w:r>
        <w:separator/>
      </w:r>
    </w:p>
  </w:footnote>
  <w:footnote w:type="continuationSeparator" w:id="0">
    <w:p w14:paraId="0BF62F8D" w14:textId="77777777" w:rsidR="00F50D6D" w:rsidRDefault="00F50D6D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7527B"/>
    <w:multiLevelType w:val="hybridMultilevel"/>
    <w:tmpl w:val="F072F7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86761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2ABA"/>
    <w:rsid w:val="0015074B"/>
    <w:rsid w:val="001813DB"/>
    <w:rsid w:val="001A7F3F"/>
    <w:rsid w:val="002442ED"/>
    <w:rsid w:val="00283AE2"/>
    <w:rsid w:val="0029639D"/>
    <w:rsid w:val="002F0F23"/>
    <w:rsid w:val="00326F90"/>
    <w:rsid w:val="003A4DD1"/>
    <w:rsid w:val="003D68D3"/>
    <w:rsid w:val="003E199F"/>
    <w:rsid w:val="004259A9"/>
    <w:rsid w:val="00433F1B"/>
    <w:rsid w:val="00487F24"/>
    <w:rsid w:val="00512667"/>
    <w:rsid w:val="00591C90"/>
    <w:rsid w:val="0069317C"/>
    <w:rsid w:val="006C3CDC"/>
    <w:rsid w:val="006E41C7"/>
    <w:rsid w:val="00702C35"/>
    <w:rsid w:val="007210E4"/>
    <w:rsid w:val="007A0B54"/>
    <w:rsid w:val="007C62C5"/>
    <w:rsid w:val="00837DCC"/>
    <w:rsid w:val="008529A7"/>
    <w:rsid w:val="009562AB"/>
    <w:rsid w:val="009B392B"/>
    <w:rsid w:val="00A54CA2"/>
    <w:rsid w:val="00AA1D8D"/>
    <w:rsid w:val="00B47730"/>
    <w:rsid w:val="00B5526E"/>
    <w:rsid w:val="00BE1DE6"/>
    <w:rsid w:val="00C76251"/>
    <w:rsid w:val="00CB0664"/>
    <w:rsid w:val="00CB15BC"/>
    <w:rsid w:val="00D84AA5"/>
    <w:rsid w:val="00DB6207"/>
    <w:rsid w:val="00E07C95"/>
    <w:rsid w:val="00E40123"/>
    <w:rsid w:val="00E77DF5"/>
    <w:rsid w:val="00ED3B3F"/>
    <w:rsid w:val="00F50D6D"/>
    <w:rsid w:val="00F634FC"/>
    <w:rsid w:val="00FB690E"/>
    <w:rsid w:val="00FC693F"/>
    <w:rsid w:val="00FE237B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Eco (291)</TermName>
          <TermId xmlns="http://schemas.microsoft.com/office/infopath/2007/PartnerControls">00db07e2-3233-4f17-9b88-f1fcd0f7584d</TermId>
        </TermInfo>
      </Terms>
    </ic30b02f2e4442e282db724ab73aab5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FD5F0B-26DF-41D4-83D7-4AAE7094DC67}"/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1430</Characters>
  <Application>Microsoft Office Word</Application>
  <DocSecurity>0</DocSecurity>
  <Lines>11</Lines>
  <Paragraphs>3</Paragraphs>
  <ScaleCrop>false</ScaleCrop>
  <Manager/>
  <Company/>
  <LinksUpToDate>false</LinksUpToDate>
  <CharactersWithSpaces>1653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27</cp:revision>
  <dcterms:created xsi:type="dcterms:W3CDTF">2025-07-16T09:14:00Z</dcterms:created>
  <dcterms:modified xsi:type="dcterms:W3CDTF">2025-08-04T08:30:00Z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354;#SST-L Therm Eco (291)|00db07e2-3233-4f17-9b88-f1fcd0f7584d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354;#SST-L Therm Eco (291)|00db07e2-3233-4f17-9b88-f1fcd0f7584d</vt:lpwstr>
  </property>
</Properties>
</file>