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67643" w:rsidR="00E07C95" w:rsidP="19FFE5DE" w:rsidRDefault="00267643" w14:paraId="70CEBCC5" w14:textId="169CE32F">
      <w:pPr>
        <w:rPr>
          <w:rFonts w:ascii="Arial" w:hAnsi="Arial" w:cs="Arial"/>
          <w:lang w:val="en-GB"/>
        </w:rPr>
      </w:pPr>
      <w:r w:rsidRPr="00267643">
        <w:rPr>
          <w:rFonts w:ascii="Arial" w:hAnsi="Arial" w:cs="Arial"/>
          <w:b/>
          <w:bCs/>
          <w:sz w:val="28"/>
          <w:szCs w:val="28"/>
          <w:lang w:val="en-GB"/>
        </w:rPr>
        <w:t>HIGH-SPEED TURBO DOOR</w:t>
      </w:r>
      <w:r w:rsidRPr="00267643" w:rsidR="00E07C95">
        <w:rPr>
          <w:rFonts w:ascii="Arial" w:hAnsi="Arial" w:cs="Arial"/>
          <w:b/>
          <w:bCs/>
          <w:sz w:val="28"/>
          <w:szCs w:val="28"/>
          <w:lang w:val="en-GB"/>
        </w:rPr>
        <w:t>, Typ</w:t>
      </w:r>
      <w:r w:rsidRPr="00267643">
        <w:rPr>
          <w:rFonts w:ascii="Arial" w:hAnsi="Arial" w:cs="Arial"/>
          <w:b/>
          <w:bCs/>
          <w:sz w:val="28"/>
          <w:szCs w:val="28"/>
          <w:lang w:val="en-GB"/>
        </w:rPr>
        <w:t>e</w:t>
      </w:r>
      <w:r w:rsidRPr="00267643" w:rsidR="00E07C95">
        <w:rPr>
          <w:rFonts w:ascii="Arial" w:hAnsi="Arial" w:cs="Arial"/>
          <w:b/>
          <w:bCs/>
          <w:sz w:val="28"/>
          <w:szCs w:val="28"/>
          <w:lang w:val="en-GB"/>
        </w:rPr>
        <w:t xml:space="preserve"> „</w:t>
      </w:r>
      <w:r w:rsidRPr="00267643" w:rsidR="003A2FAC">
        <w:rPr>
          <w:rFonts w:ascii="Arial" w:hAnsi="Arial" w:cs="Arial"/>
          <w:b/>
          <w:bCs/>
          <w:sz w:val="28"/>
          <w:szCs w:val="28"/>
          <w:lang w:val="en-GB"/>
        </w:rPr>
        <w:t>EFA-STR</w:t>
      </w:r>
      <w:proofErr w:type="gramStart"/>
      <w:r w:rsidRPr="00267643" w:rsidR="003A2FAC">
        <w:rPr>
          <w:rFonts w:ascii="Arial" w:hAnsi="Arial" w:cs="Arial"/>
          <w:b/>
          <w:bCs/>
          <w:sz w:val="28"/>
          <w:szCs w:val="28"/>
          <w:vertAlign w:val="superscript"/>
          <w:lang w:val="en-GB"/>
        </w:rPr>
        <w:t>®</w:t>
      </w:r>
      <w:r w:rsidRPr="00267643" w:rsidR="00E07C95">
        <w:rPr>
          <w:rFonts w:ascii="Arial" w:hAnsi="Arial" w:cs="Arial"/>
          <w:b/>
          <w:bCs/>
          <w:sz w:val="28"/>
          <w:szCs w:val="28"/>
          <w:lang w:val="en-GB"/>
        </w:rPr>
        <w:t>“</w:t>
      </w:r>
      <w:proofErr w:type="gramEnd"/>
    </w:p>
    <w:p w:rsidRPr="006A62DC" w:rsidR="00253D54" w:rsidP="002A755E" w:rsidRDefault="006A62DC" w14:paraId="3B23D2C7" w14:textId="456C549F">
      <w:pPr>
        <w:autoSpaceDE w:val="0"/>
        <w:autoSpaceDN w:val="0"/>
        <w:adjustRightInd w:val="0"/>
        <w:spacing w:after="0"/>
        <w:rPr>
          <w:rFonts w:ascii="Arial" w:hAnsi="Arial" w:cs="Arial"/>
          <w:sz w:val="20"/>
          <w:szCs w:val="20"/>
          <w:lang w:val="en-GB"/>
        </w:rPr>
      </w:pPr>
      <w:r w:rsidRPr="7B7FBBAA" w:rsidR="006A62DC">
        <w:rPr>
          <w:rFonts w:ascii="Arial" w:hAnsi="Arial" w:cs="Arial"/>
          <w:b w:val="1"/>
          <w:bCs w:val="1"/>
          <w:sz w:val="20"/>
          <w:szCs w:val="20"/>
          <w:lang w:val="en-GB"/>
        </w:rPr>
        <w:t xml:space="preserve">High-speed turbo door type </w:t>
      </w:r>
      <w:r w:rsidRPr="7B7FBBAA" w:rsidR="006A62DC">
        <w:rPr>
          <w:rFonts w:ascii="Arial" w:hAnsi="Arial" w:cs="Arial"/>
          <w:b w:val="1"/>
          <w:bCs w:val="1"/>
          <w:sz w:val="20"/>
          <w:szCs w:val="20"/>
          <w:lang w:val="en-GB"/>
        </w:rPr>
        <w:t>“</w:t>
      </w:r>
      <w:r w:rsidRPr="7B7FBBAA" w:rsidR="006A62DC">
        <w:rPr>
          <w:rFonts w:ascii="Arial" w:hAnsi="Arial" w:cs="Arial"/>
          <w:b w:val="1"/>
          <w:bCs w:val="1"/>
          <w:sz w:val="20"/>
          <w:szCs w:val="20"/>
          <w:lang w:val="en-GB"/>
        </w:rPr>
        <w:t>EFA-STR</w:t>
      </w:r>
      <w:r w:rsidRPr="7B7FBBAA" w:rsidR="006A62DC">
        <w:rPr>
          <w:rFonts w:ascii="Arial" w:hAnsi="Arial" w:cs="Arial"/>
          <w:b w:val="1"/>
          <w:bCs w:val="1"/>
          <w:sz w:val="20"/>
          <w:szCs w:val="20"/>
          <w:vertAlign w:val="superscript"/>
          <w:lang w:val="en-GB"/>
        </w:rPr>
        <w:t>®</w:t>
      </w:r>
      <w:r w:rsidRPr="7B7FBBAA" w:rsidR="006A62DC">
        <w:rPr>
          <w:rFonts w:ascii="Arial" w:hAnsi="Arial" w:cs="Arial"/>
          <w:b w:val="1"/>
          <w:bCs w:val="1"/>
          <w:sz w:val="20"/>
          <w:szCs w:val="20"/>
          <w:lang w:val="en-GB"/>
        </w:rPr>
        <w:t>”</w:t>
      </w:r>
      <w:r w:rsidRPr="7B7FBBAA" w:rsidR="006A62DC">
        <w:rPr>
          <w:rFonts w:ascii="Arial" w:hAnsi="Arial" w:cs="Arial"/>
          <w:b w:val="1"/>
          <w:bCs w:val="1"/>
          <w:sz w:val="20"/>
          <w:szCs w:val="20"/>
          <w:lang w:val="en-GB"/>
        </w:rPr>
        <w:t xml:space="preserve"> </w:t>
      </w:r>
      <w:r w:rsidRPr="7B7FBBAA" w:rsidR="006A62DC">
        <w:rPr>
          <w:rFonts w:ascii="Arial" w:hAnsi="Arial" w:cs="Arial"/>
          <w:sz w:val="20"/>
          <w:szCs w:val="20"/>
          <w:lang w:val="en-GB"/>
        </w:rPr>
        <w:t xml:space="preserve">with high-performance electro-mechanical door drive for continuous industrial </w:t>
      </w:r>
      <w:r w:rsidRPr="7B7FBBAA" w:rsidR="006A62DC">
        <w:rPr>
          <w:rFonts w:ascii="Arial" w:hAnsi="Arial" w:cs="Arial"/>
          <w:sz w:val="20"/>
          <w:szCs w:val="20"/>
          <w:lang w:val="en-GB"/>
        </w:rPr>
        <w:t>use.</w:t>
      </w:r>
    </w:p>
    <w:p w:rsidRPr="006A62DC" w:rsidR="00253D54" w:rsidP="00253D54" w:rsidRDefault="00253D54" w14:paraId="1DFBC41A" w14:textId="77777777">
      <w:pPr>
        <w:autoSpaceDE w:val="0"/>
        <w:autoSpaceDN w:val="0"/>
        <w:adjustRightInd w:val="0"/>
        <w:spacing w:after="0" w:line="240" w:lineRule="auto"/>
        <w:rPr>
          <w:rFonts w:ascii="Arial" w:hAnsi="Arial" w:cs="Arial"/>
          <w:sz w:val="20"/>
          <w:szCs w:val="20"/>
          <w:lang w:val="en-GB"/>
        </w:rPr>
      </w:pPr>
    </w:p>
    <w:p w:rsidRPr="00F836B2" w:rsidR="00E07C95" w:rsidP="00253D54" w:rsidRDefault="00E07C95" w14:paraId="3C9B70CD" w14:textId="54AD1558">
      <w:pPr>
        <w:rPr>
          <w:rFonts w:ascii="Arial" w:hAnsi="Arial" w:cs="Arial"/>
          <w:caps/>
          <w:sz w:val="20"/>
          <w:szCs w:val="20"/>
          <w:lang w:val="en-GB"/>
        </w:rPr>
      </w:pPr>
      <w:r w:rsidRPr="00F836B2">
        <w:rPr>
          <w:rFonts w:ascii="Arial" w:hAnsi="Arial" w:cs="Arial"/>
          <w:b/>
          <w:caps/>
          <w:szCs w:val="20"/>
          <w:lang w:val="en-GB"/>
        </w:rPr>
        <w:t>Techni</w:t>
      </w:r>
      <w:r w:rsidRPr="00F836B2" w:rsidR="00D72348">
        <w:rPr>
          <w:rFonts w:ascii="Arial" w:hAnsi="Arial" w:cs="Arial"/>
          <w:b/>
          <w:caps/>
          <w:szCs w:val="20"/>
          <w:lang w:val="en-GB"/>
        </w:rPr>
        <w:t>cal features</w:t>
      </w:r>
    </w:p>
    <w:p w:rsidR="00BA71AA" w:rsidP="00E330E3" w:rsidRDefault="00F836B2" w14:paraId="3B87C2D6" w14:textId="24B58E25">
      <w:pPr>
        <w:pStyle w:val="Listenabsatz"/>
        <w:numPr>
          <w:ilvl w:val="0"/>
          <w:numId w:val="13"/>
        </w:numPr>
        <w:autoSpaceDE w:val="0"/>
        <w:autoSpaceDN w:val="0"/>
        <w:adjustRightInd w:val="0"/>
        <w:spacing w:after="0"/>
        <w:ind w:left="284" w:hanging="284"/>
        <w:rPr>
          <w:rFonts w:ascii="Arial" w:hAnsi="Arial" w:cs="Arial"/>
          <w:sz w:val="20"/>
          <w:szCs w:val="20"/>
          <w:lang w:val="en-GB"/>
        </w:rPr>
      </w:pPr>
      <w:r w:rsidRPr="00F836B2">
        <w:rPr>
          <w:rFonts w:ascii="Arial" w:hAnsi="Arial" w:cs="Arial"/>
          <w:sz w:val="20"/>
          <w:szCs w:val="20"/>
          <w:lang w:val="en-GB"/>
        </w:rPr>
        <w:t>Self-supporting, lateral steel frames; steel parts generally galvanised, spiral-shaped door leaf mounting. Force is transmitted on both sides: a synchronous shaft is installed for this purpose. Precision roller assemblies with ball bearings must be used to ensure precise, smooth and quiet guidance of the hinge strips. A sufficiently dimensioned tension spring mechanism is also installed in the door frames, which ensures weight compensation of the door leaf in accordance with DIN EN 12604 and guarantees manual opening of the door (e.g. in the event of a power failure).</w:t>
      </w:r>
    </w:p>
    <w:p w:rsidRPr="00F836B2" w:rsidR="00F836B2" w:rsidP="00F836B2" w:rsidRDefault="00F836B2" w14:paraId="3FD7688C" w14:textId="77777777">
      <w:pPr>
        <w:autoSpaceDE w:val="0"/>
        <w:autoSpaceDN w:val="0"/>
        <w:adjustRightInd w:val="0"/>
        <w:spacing w:after="0"/>
        <w:ind w:left="-436"/>
        <w:rPr>
          <w:rFonts w:ascii="Arial" w:hAnsi="Arial" w:cs="Arial"/>
          <w:sz w:val="20"/>
          <w:szCs w:val="20"/>
          <w:lang w:val="en-GB"/>
        </w:rPr>
      </w:pPr>
    </w:p>
    <w:p w:rsidR="005A002D" w:rsidP="00010350" w:rsidRDefault="00010350" w14:paraId="3AEDCF29" w14:textId="5393438D">
      <w:pPr>
        <w:pStyle w:val="Listenabsatz"/>
        <w:numPr>
          <w:ilvl w:val="0"/>
          <w:numId w:val="13"/>
        </w:numPr>
        <w:autoSpaceDE w:val="0"/>
        <w:autoSpaceDN w:val="0"/>
        <w:adjustRightInd w:val="0"/>
        <w:spacing w:after="0"/>
        <w:ind w:left="284" w:hanging="284"/>
        <w:rPr>
          <w:rFonts w:ascii="Arial" w:hAnsi="Arial" w:cs="Arial"/>
          <w:sz w:val="20"/>
          <w:szCs w:val="20"/>
          <w:lang w:val="en-GB"/>
        </w:rPr>
      </w:pPr>
      <w:r w:rsidRPr="00010350">
        <w:rPr>
          <w:rFonts w:ascii="Arial" w:hAnsi="Arial" w:cs="Arial"/>
          <w:sz w:val="20"/>
          <w:szCs w:val="20"/>
          <w:lang w:val="en-GB"/>
        </w:rPr>
        <w:t>Door leaf: made of wear-free, single-walled PVC fabric and moved upwards or downwards by friction. Four standardised segment fields are connected to form individual modules that can be replaced quickly and easily. Available curtain colours: blue, red, yellow and grey. A transparent viewing panel with a nominal height of approx. 900 mm is available on request at no extra charge. The curtain is guided precisely at the sides to prevent longitudinal stretching. Anodised aluminium bars reinforce the door leaf. The modular design ensures quick and inexpensive replacement of individual sections.</w:t>
      </w:r>
    </w:p>
    <w:p w:rsidRPr="00010350" w:rsidR="00010350" w:rsidP="00010350" w:rsidRDefault="00010350" w14:paraId="045B89F1" w14:textId="77777777">
      <w:pPr>
        <w:autoSpaceDE w:val="0"/>
        <w:autoSpaceDN w:val="0"/>
        <w:adjustRightInd w:val="0"/>
        <w:spacing w:after="0"/>
        <w:rPr>
          <w:rFonts w:ascii="Arial" w:hAnsi="Arial" w:cs="Arial"/>
          <w:sz w:val="20"/>
          <w:szCs w:val="20"/>
          <w:lang w:val="en-GB"/>
        </w:rPr>
      </w:pPr>
    </w:p>
    <w:p w:rsidR="00C07EF0" w:rsidP="00C07EF0" w:rsidRDefault="00C07EF0" w14:paraId="1FFB15E5" w14:textId="77777777">
      <w:pPr>
        <w:pStyle w:val="Listenabsatz"/>
        <w:numPr>
          <w:ilvl w:val="0"/>
          <w:numId w:val="10"/>
        </w:numPr>
        <w:spacing w:after="240"/>
        <w:ind w:left="284" w:hanging="284"/>
        <w:contextualSpacing w:val="0"/>
        <w:rPr>
          <w:rFonts w:ascii="Arial" w:hAnsi="Arial" w:cs="Arial"/>
          <w:sz w:val="20"/>
          <w:szCs w:val="20"/>
          <w:lang w:val="en-GB"/>
        </w:rPr>
      </w:pPr>
      <w:r w:rsidRPr="00636D33">
        <w:rPr>
          <w:rFonts w:ascii="Arial" w:hAnsi="Arial" w:cs="Arial"/>
          <w:sz w:val="20"/>
          <w:szCs w:val="20"/>
          <w:lang w:val="en-GB"/>
        </w:rPr>
        <w:t>Spiral body:</w:t>
      </w:r>
      <w:r>
        <w:rPr>
          <w:rFonts w:ascii="Arial" w:hAnsi="Arial" w:cs="Arial"/>
          <w:sz w:val="20"/>
          <w:szCs w:val="20"/>
          <w:lang w:val="en-GB"/>
        </w:rPr>
        <w:t xml:space="preserve"> disc</w:t>
      </w:r>
      <w:r w:rsidRPr="00636D33">
        <w:rPr>
          <w:rFonts w:ascii="Arial" w:hAnsi="Arial" w:cs="Arial"/>
          <w:sz w:val="20"/>
          <w:szCs w:val="20"/>
          <w:lang w:val="en-GB"/>
        </w:rPr>
        <w:t xml:space="preserve"> guide completely contact-free – for low-wear and low-noise operation.</w:t>
      </w:r>
    </w:p>
    <w:p w:rsidR="00AF3A14" w:rsidP="00AF3A14" w:rsidRDefault="00AF3A14" w14:paraId="2B91BFF2" w14:textId="77777777">
      <w:pPr>
        <w:pStyle w:val="Listenabsatz"/>
        <w:numPr>
          <w:ilvl w:val="0"/>
          <w:numId w:val="10"/>
        </w:numPr>
        <w:spacing w:after="240"/>
        <w:ind w:left="284" w:hanging="284"/>
        <w:contextualSpacing w:val="0"/>
        <w:rPr>
          <w:rFonts w:ascii="Arial" w:hAnsi="Arial" w:cs="Arial"/>
          <w:sz w:val="20"/>
          <w:szCs w:val="20"/>
          <w:lang w:val="en-GB"/>
        </w:rPr>
      </w:pPr>
      <w:r w:rsidRPr="00C07066">
        <w:rPr>
          <w:rFonts w:ascii="Arial" w:hAnsi="Arial" w:cs="Arial"/>
          <w:sz w:val="20"/>
          <w:szCs w:val="20"/>
          <w:lang w:val="en-GB"/>
        </w:rPr>
        <w:t>High-frequency gear motor brake with inductive proximity switches and electronic limit position control (without mechanical limit switches)</w:t>
      </w:r>
    </w:p>
    <w:p w:rsidRPr="00AF3A14" w:rsidR="00E07C95" w:rsidP="216D88CF" w:rsidRDefault="00A40F36" w14:paraId="4C80A242" w14:textId="4801C39D">
      <w:pPr>
        <w:pStyle w:val="Listenabsatz"/>
        <w:numPr>
          <w:ilvl w:val="0"/>
          <w:numId w:val="10"/>
        </w:numPr>
        <w:spacing w:after="240"/>
        <w:ind w:left="284" w:hanging="284"/>
        <w:rPr>
          <w:rFonts w:ascii="Arial" w:hAnsi="Arial" w:cs="Arial"/>
          <w:sz w:val="20"/>
          <w:szCs w:val="20"/>
          <w:lang w:val="en-GB"/>
        </w:rPr>
      </w:pPr>
      <w:r w:rsidRPr="741CDBB3" w:rsidR="0955A3E2">
        <w:rPr>
          <w:rFonts w:ascii="Arial" w:hAnsi="Arial" w:cs="Arial"/>
          <w:sz w:val="20"/>
          <w:szCs w:val="20"/>
          <w:lang w:val="en-GB"/>
        </w:rPr>
        <w:t>Opening speed up to</w:t>
      </w:r>
      <w:r w:rsidRPr="741CDBB3" w:rsidR="4EC87661">
        <w:rPr>
          <w:rFonts w:ascii="Arial" w:hAnsi="Arial" w:cs="Arial"/>
          <w:sz w:val="20"/>
          <w:szCs w:val="20"/>
          <w:lang w:val="en-GB"/>
        </w:rPr>
        <w:t xml:space="preserve"> </w:t>
      </w:r>
      <w:r w:rsidRPr="741CDBB3" w:rsidR="0720300D">
        <w:rPr>
          <w:rFonts w:ascii="Arial" w:hAnsi="Arial" w:cs="Arial"/>
          <w:sz w:val="20"/>
          <w:szCs w:val="20"/>
          <w:lang w:val="en-GB"/>
        </w:rPr>
        <w:t>3</w:t>
      </w:r>
      <w:r w:rsidRPr="741CDBB3" w:rsidR="2FD30FE8">
        <w:rPr>
          <w:rFonts w:ascii="Arial" w:hAnsi="Arial" w:cs="Arial"/>
          <w:sz w:val="20"/>
          <w:szCs w:val="20"/>
          <w:lang w:val="en-GB"/>
        </w:rPr>
        <w:t>.</w:t>
      </w:r>
      <w:r w:rsidRPr="741CDBB3" w:rsidR="0720300D">
        <w:rPr>
          <w:rFonts w:ascii="Arial" w:hAnsi="Arial" w:cs="Arial"/>
          <w:sz w:val="20"/>
          <w:szCs w:val="20"/>
          <w:lang w:val="en-GB"/>
        </w:rPr>
        <w:t>6</w:t>
      </w:r>
      <w:r w:rsidRPr="741CDBB3" w:rsidR="4EC87661">
        <w:rPr>
          <w:rFonts w:ascii="Arial" w:hAnsi="Arial" w:cs="Arial"/>
          <w:sz w:val="20"/>
          <w:szCs w:val="20"/>
          <w:lang w:val="en-GB"/>
        </w:rPr>
        <w:t xml:space="preserve"> m/s; </w:t>
      </w:r>
      <w:r w:rsidRPr="741CDBB3" w:rsidR="0955A3E2">
        <w:rPr>
          <w:rFonts w:ascii="Arial" w:hAnsi="Arial" w:cs="Arial"/>
          <w:sz w:val="20"/>
          <w:szCs w:val="20"/>
          <w:lang w:val="en-GB"/>
        </w:rPr>
        <w:t>closing speed up to</w:t>
      </w:r>
      <w:r w:rsidRPr="741CDBB3" w:rsidR="4EC87661">
        <w:rPr>
          <w:rFonts w:ascii="Arial" w:hAnsi="Arial" w:cs="Arial"/>
          <w:sz w:val="20"/>
          <w:szCs w:val="20"/>
          <w:lang w:val="en-GB"/>
        </w:rPr>
        <w:t xml:space="preserve"> 1</w:t>
      </w:r>
      <w:r w:rsidRPr="741CDBB3" w:rsidR="072CEF55">
        <w:rPr>
          <w:rFonts w:ascii="Arial" w:hAnsi="Arial" w:cs="Arial"/>
          <w:sz w:val="20"/>
          <w:szCs w:val="20"/>
          <w:lang w:val="en-GB"/>
        </w:rPr>
        <w:t>.</w:t>
      </w:r>
      <w:r w:rsidRPr="741CDBB3" w:rsidR="4EC87661">
        <w:rPr>
          <w:rFonts w:ascii="Arial" w:hAnsi="Arial" w:cs="Arial"/>
          <w:sz w:val="20"/>
          <w:szCs w:val="20"/>
          <w:lang w:val="en-GB"/>
        </w:rPr>
        <w:t>0 m/s</w:t>
      </w:r>
    </w:p>
    <w:p w:rsidR="741CDBB3" w:rsidP="741CDBB3" w:rsidRDefault="741CDBB3" w14:paraId="0A9D43DA" w14:textId="01AABF23">
      <w:pPr>
        <w:pStyle w:val="Listenabsatz"/>
        <w:spacing w:after="240"/>
        <w:ind w:left="284" w:hanging="284"/>
        <w:rPr>
          <w:rFonts w:ascii="Arial" w:hAnsi="Arial" w:cs="Arial"/>
          <w:sz w:val="20"/>
          <w:szCs w:val="20"/>
          <w:lang w:val="en-GB"/>
        </w:rPr>
      </w:pPr>
    </w:p>
    <w:p w:rsidR="00A40F36" w:rsidP="00C07EF0" w:rsidRDefault="00A40F36" w14:paraId="59FB350B" w14:textId="693C68C8">
      <w:pPr>
        <w:pStyle w:val="Listenabsatz"/>
        <w:numPr>
          <w:ilvl w:val="0"/>
          <w:numId w:val="10"/>
        </w:numPr>
        <w:spacing w:after="360"/>
        <w:ind w:left="284" w:hanging="284"/>
        <w:contextualSpacing w:val="0"/>
        <w:rPr>
          <w:rFonts w:ascii="Arial" w:hAnsi="Arial" w:cs="Arial"/>
          <w:sz w:val="20"/>
          <w:szCs w:val="20"/>
        </w:rPr>
      </w:pPr>
      <w:r w:rsidRPr="001F2072">
        <w:rPr>
          <w:rFonts w:ascii="Arial" w:hAnsi="Arial" w:cs="Arial"/>
          <w:sz w:val="20"/>
          <w:szCs w:val="20"/>
        </w:rPr>
        <w:t>EFA-TRONIC</w:t>
      </w:r>
      <w:r w:rsidRPr="001F2072">
        <w:rPr>
          <w:rFonts w:ascii="Arial" w:hAnsi="Arial" w:cs="Arial"/>
          <w:sz w:val="20"/>
          <w:szCs w:val="20"/>
          <w:vertAlign w:val="superscript"/>
        </w:rPr>
        <w:t xml:space="preserve">® </w:t>
      </w:r>
      <w:r w:rsidRPr="001F2072">
        <w:rPr>
          <w:rFonts w:ascii="Arial" w:hAnsi="Arial" w:cs="Arial"/>
          <w:sz w:val="20"/>
          <w:szCs w:val="20"/>
        </w:rPr>
        <w:t>with integrated frequency converter in plastic control cabinet (IP65), power connection 230V</w:t>
      </w:r>
      <w:r>
        <w:rPr>
          <w:rFonts w:ascii="Arial" w:hAnsi="Arial" w:cs="Arial"/>
          <w:sz w:val="20"/>
          <w:szCs w:val="20"/>
        </w:rPr>
        <w:t xml:space="preserve"> </w:t>
      </w:r>
      <w:r w:rsidRPr="001F2072">
        <w:rPr>
          <w:rFonts w:ascii="Arial" w:hAnsi="Arial" w:cs="Arial"/>
          <w:sz w:val="20"/>
          <w:szCs w:val="20"/>
        </w:rPr>
        <w:t>at 50 Hz (on site)</w:t>
      </w:r>
    </w:p>
    <w:p w:rsidRPr="00970CD5" w:rsidR="00E07C95" w:rsidP="00A62D70" w:rsidRDefault="00970CD5" w14:paraId="2BC6DC20" w14:textId="075B334D">
      <w:pPr>
        <w:rPr>
          <w:rFonts w:ascii="Arial" w:hAnsi="Arial" w:cs="Arial"/>
          <w:caps/>
          <w:sz w:val="20"/>
          <w:szCs w:val="20"/>
          <w:lang w:val="en-GB"/>
        </w:rPr>
      </w:pPr>
      <w:r w:rsidRPr="00970CD5">
        <w:rPr>
          <w:rFonts w:ascii="Arial" w:hAnsi="Arial" w:cs="Arial"/>
          <w:b/>
          <w:caps/>
          <w:szCs w:val="20"/>
          <w:lang w:val="en-GB"/>
        </w:rPr>
        <w:t>performance values (depending on e</w:t>
      </w:r>
      <w:r>
        <w:rPr>
          <w:rFonts w:ascii="Arial" w:hAnsi="Arial" w:cs="Arial"/>
          <w:b/>
          <w:caps/>
          <w:szCs w:val="20"/>
          <w:lang w:val="en-GB"/>
        </w:rPr>
        <w:t>quipment)</w:t>
      </w:r>
    </w:p>
    <w:p w:rsidRPr="00970CD5" w:rsidR="00E07C95" w:rsidP="00E07C95" w:rsidRDefault="00970CD5" w14:paraId="06F78601" w14:textId="156BD2B3">
      <w:pPr>
        <w:pStyle w:val="Listenabsatz"/>
        <w:numPr>
          <w:ilvl w:val="0"/>
          <w:numId w:val="11"/>
        </w:numPr>
        <w:spacing w:after="240"/>
        <w:ind w:left="357" w:hanging="357"/>
        <w:contextualSpacing w:val="0"/>
        <w:rPr>
          <w:rFonts w:ascii="Arial" w:hAnsi="Arial" w:cs="Arial"/>
          <w:sz w:val="20"/>
          <w:szCs w:val="20"/>
          <w:lang w:val="en-GB"/>
        </w:rPr>
      </w:pPr>
      <w:r w:rsidRPr="00970CD5">
        <w:rPr>
          <w:rFonts w:ascii="Arial" w:hAnsi="Arial" w:cs="Arial"/>
          <w:sz w:val="20"/>
          <w:szCs w:val="20"/>
          <w:lang w:val="en-GB"/>
        </w:rPr>
        <w:t>Resistance to wind load</w:t>
      </w:r>
      <w:r w:rsidRPr="00970CD5" w:rsidR="00E07C95">
        <w:rPr>
          <w:rFonts w:ascii="Arial" w:hAnsi="Arial" w:cs="Arial"/>
          <w:sz w:val="20"/>
          <w:szCs w:val="20"/>
          <w:lang w:val="en-GB"/>
        </w:rPr>
        <w:t>: DIN EN 12424,</w:t>
      </w:r>
      <w:r w:rsidRPr="00970CD5" w:rsidR="00A62D70">
        <w:rPr>
          <w:rFonts w:ascii="Arial" w:hAnsi="Arial" w:cs="Arial"/>
          <w:sz w:val="20"/>
          <w:szCs w:val="20"/>
          <w:lang w:val="en-GB"/>
        </w:rPr>
        <w:t xml:space="preserve"> </w:t>
      </w:r>
      <w:r w:rsidRPr="00970CD5">
        <w:rPr>
          <w:rFonts w:ascii="Arial" w:hAnsi="Arial" w:cs="Arial"/>
          <w:sz w:val="20"/>
          <w:szCs w:val="20"/>
          <w:lang w:val="en-GB"/>
        </w:rPr>
        <w:t>up to Class</w:t>
      </w:r>
      <w:r w:rsidRPr="00970CD5" w:rsidR="00E07C95">
        <w:rPr>
          <w:rFonts w:ascii="Arial" w:hAnsi="Arial" w:cs="Arial"/>
          <w:sz w:val="20"/>
          <w:szCs w:val="20"/>
          <w:lang w:val="en-GB"/>
        </w:rPr>
        <w:t xml:space="preserve"> </w:t>
      </w:r>
      <w:r w:rsidRPr="00970CD5" w:rsidR="00A62D70">
        <w:rPr>
          <w:rFonts w:ascii="Arial" w:hAnsi="Arial" w:cs="Arial"/>
          <w:sz w:val="20"/>
          <w:szCs w:val="20"/>
          <w:lang w:val="en-GB"/>
        </w:rPr>
        <w:t>3</w:t>
      </w:r>
    </w:p>
    <w:p w:rsidRPr="00970CD5" w:rsidR="00E07C95" w:rsidP="00E07C95" w:rsidRDefault="00E07C95" w14:paraId="7025077C" w14:textId="77777777">
      <w:pPr>
        <w:rPr>
          <w:rFonts w:ascii="Arial" w:hAnsi="Arial" w:cs="Arial"/>
          <w:b/>
          <w:caps/>
          <w:sz w:val="24"/>
          <w:lang w:val="en-GB"/>
        </w:rPr>
      </w:pPr>
      <w:r w:rsidRPr="00970CD5">
        <w:rPr>
          <w:rFonts w:ascii="Arial" w:hAnsi="Arial" w:cs="Arial"/>
          <w:b/>
          <w:caps/>
          <w:sz w:val="24"/>
          <w:lang w:val="en-GB"/>
        </w:rPr>
        <w:br w:type="page"/>
      </w:r>
    </w:p>
    <w:p w:rsidRPr="00B14ACB" w:rsidR="00E07C95" w:rsidP="00E07C95" w:rsidRDefault="00B14ACB" w14:paraId="579D153C" w14:textId="2631F6FE">
      <w:pPr>
        <w:rPr>
          <w:rFonts w:ascii="Arial" w:hAnsi="Arial" w:cs="Arial"/>
          <w:caps/>
          <w:lang w:val="en-GB"/>
        </w:rPr>
      </w:pPr>
      <w:r w:rsidRPr="00B14ACB">
        <w:rPr>
          <w:rFonts w:ascii="Arial" w:hAnsi="Arial" w:cs="Arial"/>
          <w:b/>
          <w:caps/>
          <w:sz w:val="24"/>
          <w:lang w:val="en-GB"/>
        </w:rPr>
        <w:lastRenderedPageBreak/>
        <w:t>Dimensions of th</w:t>
      </w:r>
      <w:r>
        <w:rPr>
          <w:rFonts w:ascii="Arial" w:hAnsi="Arial" w:cs="Arial"/>
          <w:b/>
          <w:caps/>
          <w:sz w:val="24"/>
          <w:lang w:val="en-GB"/>
        </w:rPr>
        <w:t>e clear opening</w:t>
      </w:r>
    </w:p>
    <w:p w:rsidRPr="00B14ACB" w:rsidR="00E07C95" w:rsidP="00E07C95" w:rsidRDefault="00E40ECD" w14:paraId="40447BEF" w14:textId="5A3B3D49">
      <w:pPr>
        <w:rPr>
          <w:rFonts w:ascii="Arial" w:hAnsi="Arial" w:cs="Arial"/>
          <w:lang w:val="en-GB"/>
        </w:rPr>
      </w:pPr>
      <w:r>
        <w:rPr>
          <w:rFonts w:ascii="Arial" w:hAnsi="Arial" w:cs="Arial"/>
          <w:lang w:val="en-GB"/>
        </w:rPr>
        <w:t>Width</w:t>
      </w:r>
      <w:r w:rsidRPr="00B14ACB" w:rsidR="00E07C95">
        <w:rPr>
          <w:rFonts w:ascii="Arial" w:hAnsi="Arial" w:cs="Arial"/>
          <w:lang w:val="en-GB"/>
        </w:rPr>
        <w:t xml:space="preserve"> = ............... mm</w:t>
      </w:r>
    </w:p>
    <w:p w:rsidRPr="000A6047" w:rsidR="00E07C95" w:rsidP="00E07C95" w:rsidRDefault="00E07C95" w14:paraId="1E535133" w14:textId="5C6E13A6">
      <w:pPr>
        <w:rPr>
          <w:rFonts w:ascii="Arial" w:hAnsi="Arial" w:cs="Arial"/>
          <w:lang w:val="de-DE"/>
        </w:rPr>
      </w:pPr>
      <w:r w:rsidRPr="000A6047">
        <w:rPr>
          <w:rFonts w:ascii="Arial" w:hAnsi="Arial" w:cs="Arial"/>
          <w:lang w:val="de-DE"/>
        </w:rPr>
        <w:t>H</w:t>
      </w:r>
      <w:r w:rsidR="00E40ECD">
        <w:rPr>
          <w:rFonts w:ascii="Arial" w:hAnsi="Arial" w:cs="Arial"/>
          <w:lang w:val="de-DE"/>
        </w:rPr>
        <w:t>eight</w:t>
      </w:r>
      <w:r w:rsidRPr="000A6047">
        <w:rPr>
          <w:rFonts w:ascii="Arial" w:hAnsi="Arial" w:cs="Arial"/>
          <w:lang w:val="de-DE"/>
        </w:rPr>
        <w:t xml:space="preserve"> = ............... mm</w:t>
      </w:r>
    </w:p>
    <w:p w:rsidRPr="000A6047" w:rsidR="00E07C95" w:rsidP="00E07C95" w:rsidRDefault="00E07C95" w14:paraId="7D5ECF0A" w14:textId="77777777">
      <w:pPr>
        <w:rPr>
          <w:rFonts w:ascii="Arial" w:hAnsi="Arial" w:cs="Arial"/>
          <w:lang w:val="de-DE"/>
        </w:rPr>
      </w:pPr>
    </w:p>
    <w:p w:rsidRPr="00B14ACB" w:rsidR="008529A7" w:rsidP="00E07C95" w:rsidRDefault="008529A7" w14:paraId="56842866" w14:textId="79DB656B">
      <w:pPr>
        <w:rPr>
          <w:lang w:val="de-DE"/>
        </w:rPr>
      </w:pPr>
    </w:p>
    <w:sectPr w:rsidRPr="00B14ACB" w:rsidR="008529A7" w:rsidSect="00034616">
      <w:footerReference w:type="default" r:id="rId11"/>
      <w:pgSz w:w="12240" w:h="15840" w:orient="portrait"/>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D6C26" w:rsidP="00E07C95" w:rsidRDefault="005D6C26" w14:paraId="25502743" w14:textId="77777777">
      <w:pPr>
        <w:spacing w:after="0" w:line="240" w:lineRule="auto"/>
      </w:pPr>
      <w:r>
        <w:separator/>
      </w:r>
    </w:p>
  </w:endnote>
  <w:endnote w:type="continuationSeparator" w:id="0">
    <w:p w:rsidR="005D6C26" w:rsidP="00E07C95" w:rsidRDefault="005D6C26" w14:paraId="67E5412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83AE2" w:rsidP="00283AE2" w:rsidRDefault="00970CD5" w14:paraId="7838FFD5" w14:textId="46F281B4">
    <w:pPr>
      <w:pStyle w:val="Fuzeile"/>
      <w:spacing w:after="240"/>
      <w:rPr>
        <w:rFonts w:ascii="Arial" w:hAnsi="Arial" w:cs="Arial"/>
        <w:sz w:val="20"/>
        <w:szCs w:val="20"/>
        <w:lang w:val="de-DE"/>
      </w:rPr>
    </w:pPr>
    <w:r>
      <w:rPr>
        <w:rFonts w:ascii="Arial" w:hAnsi="Arial" w:cs="Arial"/>
        <w:b/>
        <w:bCs/>
        <w:sz w:val="20"/>
        <w:szCs w:val="20"/>
        <w:lang w:val="de-DE"/>
      </w:rPr>
      <w:t>Manufacturer</w:t>
    </w:r>
    <w:r w:rsidRPr="009F5BF4" w:rsidR="00283AE2">
      <w:rPr>
        <w:rFonts w:ascii="Arial" w:hAnsi="Arial" w:cs="Arial"/>
        <w:sz w:val="20"/>
        <w:szCs w:val="20"/>
        <w:lang w:val="de-DE"/>
      </w:rPr>
      <w:t>: EFAFLEX Tor- und Sicherheitssystem GmbH &amp; Co. KG</w:t>
    </w:r>
    <w:r w:rsidR="00283AE2">
      <w:rPr>
        <w:rFonts w:ascii="Arial" w:hAnsi="Arial" w:cs="Arial"/>
        <w:sz w:val="20"/>
        <w:szCs w:val="20"/>
        <w:lang w:val="de-DE"/>
      </w:rPr>
      <w:t xml:space="preserve"> | </w:t>
    </w:r>
    <w:hyperlink w:history="1" r:id="rId1">
      <w:r w:rsidRPr="001C344C" w:rsidR="00283AE2">
        <w:rPr>
          <w:rStyle w:val="Hyperlink"/>
          <w:rFonts w:ascii="Arial" w:hAnsi="Arial" w:cs="Arial"/>
          <w:sz w:val="20"/>
          <w:szCs w:val="20"/>
          <w:lang w:val="de-DE"/>
        </w:rPr>
        <w:t>www.efaflex.com</w:t>
      </w:r>
    </w:hyperlink>
  </w:p>
  <w:p w:rsidRPr="009F5BF4" w:rsidR="00283AE2" w:rsidP="00283AE2" w:rsidRDefault="00283AE2" w14:paraId="3DBB7CF9" w14:textId="4C34C164">
    <w:pPr>
      <w:pStyle w:val="Fuzeile"/>
      <w:rPr>
        <w:rFonts w:ascii="Arial" w:hAnsi="Arial" w:cs="Arial"/>
        <w:sz w:val="20"/>
        <w:szCs w:val="20"/>
        <w:lang w:val="de-DE"/>
      </w:rPr>
    </w:pPr>
    <w:r w:rsidRPr="009F5BF4">
      <w:rPr>
        <w:rFonts w:ascii="Arial" w:hAnsi="Arial" w:cs="Arial"/>
        <w:sz w:val="20"/>
        <w:szCs w:val="20"/>
        <w:lang w:val="de-DE"/>
      </w:rPr>
      <w:t xml:space="preserve">Stand 04/2025 – </w:t>
    </w:r>
    <w:proofErr w:type="spellStart"/>
    <w:r w:rsidR="00970CD5">
      <w:rPr>
        <w:rFonts w:ascii="Arial" w:hAnsi="Arial" w:cs="Arial"/>
        <w:sz w:val="20"/>
        <w:szCs w:val="20"/>
        <w:lang w:val="de-DE"/>
      </w:rPr>
      <w:t>Subject</w:t>
    </w:r>
    <w:proofErr w:type="spellEnd"/>
    <w:r w:rsidR="00970CD5">
      <w:rPr>
        <w:rFonts w:ascii="Arial" w:hAnsi="Arial" w:cs="Arial"/>
        <w:sz w:val="20"/>
        <w:szCs w:val="20"/>
        <w:lang w:val="de-DE"/>
      </w:rPr>
      <w:t xml:space="preserve"> to </w:t>
    </w:r>
    <w:proofErr w:type="spellStart"/>
    <w:r w:rsidR="00970CD5">
      <w:rPr>
        <w:rFonts w:ascii="Arial" w:hAnsi="Arial" w:cs="Arial"/>
        <w:sz w:val="20"/>
        <w:szCs w:val="20"/>
        <w:lang w:val="de-DE"/>
      </w:rPr>
      <w:t>technical</w:t>
    </w:r>
    <w:proofErr w:type="spellEnd"/>
    <w:r w:rsidR="00970CD5">
      <w:rPr>
        <w:rFonts w:ascii="Arial" w:hAnsi="Arial" w:cs="Arial"/>
        <w:sz w:val="20"/>
        <w:szCs w:val="20"/>
        <w:lang w:val="de-DE"/>
      </w:rPr>
      <w:t xml:space="preserve"> </w:t>
    </w:r>
    <w:proofErr w:type="spellStart"/>
    <w:r w:rsidR="00970CD5">
      <w:rPr>
        <w:rFonts w:ascii="Arial" w:hAnsi="Arial" w:cs="Arial"/>
        <w:sz w:val="20"/>
        <w:szCs w:val="20"/>
        <w:lang w:val="de-DE"/>
      </w:rPr>
      <w:t>changes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D6C26" w:rsidP="00E07C95" w:rsidRDefault="005D6C26" w14:paraId="29EA8539" w14:textId="77777777">
      <w:pPr>
        <w:spacing w:after="0" w:line="240" w:lineRule="auto"/>
      </w:pPr>
      <w:r>
        <w:separator/>
      </w:r>
    </w:p>
  </w:footnote>
  <w:footnote w:type="continuationSeparator" w:id="0">
    <w:p w:rsidR="005D6C26" w:rsidP="00E07C95" w:rsidRDefault="005D6C26" w14:paraId="63863665"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hint="default" w:ascii="Symbol" w:hAnsi="Symbol"/>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hint="default" w:ascii="Symbol" w:hAnsi="Symbol"/>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hint="default" w:ascii="Symbol" w:hAnsi="Symbol"/>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hint="default" w:ascii="Symbol" w:hAnsi="Symbol"/>
      </w:rPr>
    </w:lvl>
  </w:abstractNum>
  <w:abstractNum w:abstractNumId="9" w15:restartNumberingAfterBreak="0">
    <w:nsid w:val="03B85198"/>
    <w:multiLevelType w:val="hybridMultilevel"/>
    <w:tmpl w:val="450AECBE"/>
    <w:lvl w:ilvl="0" w:tplc="04070005">
      <w:start w:val="1"/>
      <w:numFmt w:val="bullet"/>
      <w:lvlText w:val=""/>
      <w:lvlJc w:val="left"/>
      <w:pPr>
        <w:ind w:left="360" w:hanging="360"/>
      </w:pPr>
      <w:rPr>
        <w:rFonts w:hint="default" w:ascii="Wingdings" w:hAnsi="Wingdings"/>
      </w:rPr>
    </w:lvl>
    <w:lvl w:ilvl="1" w:tplc="04070003" w:tentative="1">
      <w:start w:val="1"/>
      <w:numFmt w:val="bullet"/>
      <w:lvlText w:val="o"/>
      <w:lvlJc w:val="left"/>
      <w:pPr>
        <w:ind w:left="1080" w:hanging="360"/>
      </w:pPr>
      <w:rPr>
        <w:rFonts w:hint="default" w:ascii="Courier New" w:hAnsi="Courier New" w:cs="Courier New"/>
      </w:rPr>
    </w:lvl>
    <w:lvl w:ilvl="2" w:tplc="04070005" w:tentative="1">
      <w:start w:val="1"/>
      <w:numFmt w:val="bullet"/>
      <w:lvlText w:val=""/>
      <w:lvlJc w:val="left"/>
      <w:pPr>
        <w:ind w:left="1800" w:hanging="360"/>
      </w:pPr>
      <w:rPr>
        <w:rFonts w:hint="default" w:ascii="Wingdings" w:hAnsi="Wingdings"/>
      </w:rPr>
    </w:lvl>
    <w:lvl w:ilvl="3" w:tplc="04070001" w:tentative="1">
      <w:start w:val="1"/>
      <w:numFmt w:val="bullet"/>
      <w:lvlText w:val=""/>
      <w:lvlJc w:val="left"/>
      <w:pPr>
        <w:ind w:left="2520" w:hanging="360"/>
      </w:pPr>
      <w:rPr>
        <w:rFonts w:hint="default" w:ascii="Symbol" w:hAnsi="Symbol"/>
      </w:rPr>
    </w:lvl>
    <w:lvl w:ilvl="4" w:tplc="04070003" w:tentative="1">
      <w:start w:val="1"/>
      <w:numFmt w:val="bullet"/>
      <w:lvlText w:val="o"/>
      <w:lvlJc w:val="left"/>
      <w:pPr>
        <w:ind w:left="3240" w:hanging="360"/>
      </w:pPr>
      <w:rPr>
        <w:rFonts w:hint="default" w:ascii="Courier New" w:hAnsi="Courier New" w:cs="Courier New"/>
      </w:rPr>
    </w:lvl>
    <w:lvl w:ilvl="5" w:tplc="04070005" w:tentative="1">
      <w:start w:val="1"/>
      <w:numFmt w:val="bullet"/>
      <w:lvlText w:val=""/>
      <w:lvlJc w:val="left"/>
      <w:pPr>
        <w:ind w:left="3960" w:hanging="360"/>
      </w:pPr>
      <w:rPr>
        <w:rFonts w:hint="default" w:ascii="Wingdings" w:hAnsi="Wingdings"/>
      </w:rPr>
    </w:lvl>
    <w:lvl w:ilvl="6" w:tplc="04070001" w:tentative="1">
      <w:start w:val="1"/>
      <w:numFmt w:val="bullet"/>
      <w:lvlText w:val=""/>
      <w:lvlJc w:val="left"/>
      <w:pPr>
        <w:ind w:left="4680" w:hanging="360"/>
      </w:pPr>
      <w:rPr>
        <w:rFonts w:hint="default" w:ascii="Symbol" w:hAnsi="Symbol"/>
      </w:rPr>
    </w:lvl>
    <w:lvl w:ilvl="7" w:tplc="04070003" w:tentative="1">
      <w:start w:val="1"/>
      <w:numFmt w:val="bullet"/>
      <w:lvlText w:val="o"/>
      <w:lvlJc w:val="left"/>
      <w:pPr>
        <w:ind w:left="5400" w:hanging="360"/>
      </w:pPr>
      <w:rPr>
        <w:rFonts w:hint="default" w:ascii="Courier New" w:hAnsi="Courier New" w:cs="Courier New"/>
      </w:rPr>
    </w:lvl>
    <w:lvl w:ilvl="8" w:tplc="04070005" w:tentative="1">
      <w:start w:val="1"/>
      <w:numFmt w:val="bullet"/>
      <w:lvlText w:val=""/>
      <w:lvlJc w:val="left"/>
      <w:pPr>
        <w:ind w:left="6120" w:hanging="360"/>
      </w:pPr>
      <w:rPr>
        <w:rFonts w:hint="default" w:ascii="Wingdings" w:hAnsi="Wingdings"/>
      </w:rPr>
    </w:lvl>
  </w:abstractNum>
  <w:abstractNum w:abstractNumId="10" w15:restartNumberingAfterBreak="0">
    <w:nsid w:val="41866DBC"/>
    <w:multiLevelType w:val="hybridMultilevel"/>
    <w:tmpl w:val="F3C6782A"/>
    <w:lvl w:ilvl="0" w:tplc="04070005">
      <w:start w:val="1"/>
      <w:numFmt w:val="bullet"/>
      <w:lvlText w:val=""/>
      <w:lvlJc w:val="left"/>
      <w:pPr>
        <w:ind w:left="360" w:hanging="360"/>
      </w:pPr>
      <w:rPr>
        <w:rFonts w:hint="default" w:ascii="Wingdings" w:hAnsi="Wingdings"/>
      </w:rPr>
    </w:lvl>
    <w:lvl w:ilvl="1" w:tplc="04070003" w:tentative="1">
      <w:start w:val="1"/>
      <w:numFmt w:val="bullet"/>
      <w:lvlText w:val="o"/>
      <w:lvlJc w:val="left"/>
      <w:pPr>
        <w:ind w:left="1080" w:hanging="360"/>
      </w:pPr>
      <w:rPr>
        <w:rFonts w:hint="default" w:ascii="Courier New" w:hAnsi="Courier New" w:cs="Courier New"/>
      </w:rPr>
    </w:lvl>
    <w:lvl w:ilvl="2" w:tplc="04070005" w:tentative="1">
      <w:start w:val="1"/>
      <w:numFmt w:val="bullet"/>
      <w:lvlText w:val=""/>
      <w:lvlJc w:val="left"/>
      <w:pPr>
        <w:ind w:left="1800" w:hanging="360"/>
      </w:pPr>
      <w:rPr>
        <w:rFonts w:hint="default" w:ascii="Wingdings" w:hAnsi="Wingdings"/>
      </w:rPr>
    </w:lvl>
    <w:lvl w:ilvl="3" w:tplc="04070001" w:tentative="1">
      <w:start w:val="1"/>
      <w:numFmt w:val="bullet"/>
      <w:lvlText w:val=""/>
      <w:lvlJc w:val="left"/>
      <w:pPr>
        <w:ind w:left="2520" w:hanging="360"/>
      </w:pPr>
      <w:rPr>
        <w:rFonts w:hint="default" w:ascii="Symbol" w:hAnsi="Symbol"/>
      </w:rPr>
    </w:lvl>
    <w:lvl w:ilvl="4" w:tplc="04070003" w:tentative="1">
      <w:start w:val="1"/>
      <w:numFmt w:val="bullet"/>
      <w:lvlText w:val="o"/>
      <w:lvlJc w:val="left"/>
      <w:pPr>
        <w:ind w:left="3240" w:hanging="360"/>
      </w:pPr>
      <w:rPr>
        <w:rFonts w:hint="default" w:ascii="Courier New" w:hAnsi="Courier New" w:cs="Courier New"/>
      </w:rPr>
    </w:lvl>
    <w:lvl w:ilvl="5" w:tplc="04070005" w:tentative="1">
      <w:start w:val="1"/>
      <w:numFmt w:val="bullet"/>
      <w:lvlText w:val=""/>
      <w:lvlJc w:val="left"/>
      <w:pPr>
        <w:ind w:left="3960" w:hanging="360"/>
      </w:pPr>
      <w:rPr>
        <w:rFonts w:hint="default" w:ascii="Wingdings" w:hAnsi="Wingdings"/>
      </w:rPr>
    </w:lvl>
    <w:lvl w:ilvl="6" w:tplc="04070001" w:tentative="1">
      <w:start w:val="1"/>
      <w:numFmt w:val="bullet"/>
      <w:lvlText w:val=""/>
      <w:lvlJc w:val="left"/>
      <w:pPr>
        <w:ind w:left="4680" w:hanging="360"/>
      </w:pPr>
      <w:rPr>
        <w:rFonts w:hint="default" w:ascii="Symbol" w:hAnsi="Symbol"/>
      </w:rPr>
    </w:lvl>
    <w:lvl w:ilvl="7" w:tplc="04070003" w:tentative="1">
      <w:start w:val="1"/>
      <w:numFmt w:val="bullet"/>
      <w:lvlText w:val="o"/>
      <w:lvlJc w:val="left"/>
      <w:pPr>
        <w:ind w:left="5400" w:hanging="360"/>
      </w:pPr>
      <w:rPr>
        <w:rFonts w:hint="default" w:ascii="Courier New" w:hAnsi="Courier New" w:cs="Courier New"/>
      </w:rPr>
    </w:lvl>
    <w:lvl w:ilvl="8" w:tplc="04070005" w:tentative="1">
      <w:start w:val="1"/>
      <w:numFmt w:val="bullet"/>
      <w:lvlText w:val=""/>
      <w:lvlJc w:val="left"/>
      <w:pPr>
        <w:ind w:left="6120" w:hanging="360"/>
      </w:pPr>
      <w:rPr>
        <w:rFonts w:hint="default" w:ascii="Wingdings" w:hAnsi="Wingdings"/>
      </w:rPr>
    </w:lvl>
  </w:abstractNum>
  <w:abstractNum w:abstractNumId="11" w15:restartNumberingAfterBreak="0">
    <w:nsid w:val="636D25AF"/>
    <w:multiLevelType w:val="hybridMultilevel"/>
    <w:tmpl w:val="D1E243BC"/>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2" w15:restartNumberingAfterBreak="0">
    <w:nsid w:val="66005EDE"/>
    <w:multiLevelType w:val="hybridMultilevel"/>
    <w:tmpl w:val="DA56CC3A"/>
    <w:lvl w:ilvl="0" w:tplc="04070005">
      <w:start w:val="1"/>
      <w:numFmt w:val="bullet"/>
      <w:lvlText w:val=""/>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0"/>
  </w:num>
  <w:num w:numId="12" w16cid:durableId="1516967632">
    <w:abstractNumId w:val="11"/>
  </w:num>
  <w:num w:numId="13" w16cid:durableId="43263496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trackRevisions w:val="fals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10350"/>
    <w:rsid w:val="00034616"/>
    <w:rsid w:val="0006063C"/>
    <w:rsid w:val="0015074B"/>
    <w:rsid w:val="001813DB"/>
    <w:rsid w:val="001B564E"/>
    <w:rsid w:val="002442ED"/>
    <w:rsid w:val="00253D54"/>
    <w:rsid w:val="00267643"/>
    <w:rsid w:val="00283AE2"/>
    <w:rsid w:val="0029639D"/>
    <w:rsid w:val="002A755E"/>
    <w:rsid w:val="00326F90"/>
    <w:rsid w:val="003326ED"/>
    <w:rsid w:val="003A2FAC"/>
    <w:rsid w:val="003E5578"/>
    <w:rsid w:val="00512667"/>
    <w:rsid w:val="005A002D"/>
    <w:rsid w:val="005D6C26"/>
    <w:rsid w:val="006355D5"/>
    <w:rsid w:val="006A62DC"/>
    <w:rsid w:val="006C3CDC"/>
    <w:rsid w:val="007A0B54"/>
    <w:rsid w:val="007E13A8"/>
    <w:rsid w:val="007F4488"/>
    <w:rsid w:val="008529A7"/>
    <w:rsid w:val="008D674E"/>
    <w:rsid w:val="0095455D"/>
    <w:rsid w:val="00970CD5"/>
    <w:rsid w:val="00A40F36"/>
    <w:rsid w:val="00A62D70"/>
    <w:rsid w:val="00AA1D8D"/>
    <w:rsid w:val="00AF3A14"/>
    <w:rsid w:val="00B14ACB"/>
    <w:rsid w:val="00B367A8"/>
    <w:rsid w:val="00B47730"/>
    <w:rsid w:val="00BA71AA"/>
    <w:rsid w:val="00BF6F24"/>
    <w:rsid w:val="00C07EF0"/>
    <w:rsid w:val="00C4144A"/>
    <w:rsid w:val="00CB0664"/>
    <w:rsid w:val="00CB15BC"/>
    <w:rsid w:val="00D72348"/>
    <w:rsid w:val="00D91117"/>
    <w:rsid w:val="00E07C95"/>
    <w:rsid w:val="00E330E3"/>
    <w:rsid w:val="00E40ECD"/>
    <w:rsid w:val="00F77DE7"/>
    <w:rsid w:val="00F836B2"/>
    <w:rsid w:val="00FC693F"/>
    <w:rsid w:val="0720300D"/>
    <w:rsid w:val="072CEF55"/>
    <w:rsid w:val="0955A3E2"/>
    <w:rsid w:val="19FFE5DE"/>
    <w:rsid w:val="216D88CF"/>
    <w:rsid w:val="2FD30FE8"/>
    <w:rsid w:val="41BFF343"/>
    <w:rsid w:val="4EC87661"/>
    <w:rsid w:val="6965CD31"/>
    <w:rsid w:val="741CDBB3"/>
    <w:rsid w:val="7B7FBB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hAnsiTheme="majorHAnsi"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hAnsiTheme="majorHAnsi" w:eastAsiaTheme="majorEastAsia"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hAnsiTheme="majorHAnsi" w:eastAsiaTheme="majorEastAsia"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hAnsiTheme="majorHAnsi" w:eastAsiaTheme="majorEastAsia"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hAnsiTheme="majorHAnsi" w:eastAsiaTheme="majorEastAsia"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hAnsiTheme="majorHAnsi" w:eastAsiaTheme="majorEastAsia"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hAnsiTheme="majorHAnsi" w:eastAsiaTheme="majorEastAsia"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hAnsiTheme="majorHAnsi" w:eastAsiaTheme="majorEastAsia"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hAnsiTheme="majorHAnsi" w:eastAsiaTheme="majorEastAsia" w:cstheme="majorBidi"/>
      <w:i/>
      <w:iCs/>
      <w:color w:val="404040" w:themeColor="text1" w:themeTint="BF"/>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styleId="KopfzeileZchn" w:customStyle="1">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styleId="FuzeileZchn" w:customStyle="1">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styleId="berschrift1Zchn" w:customStyle="1">
    <w:name w:val="Überschrift 1 Zchn"/>
    <w:basedOn w:val="Absatz-Standardschriftart"/>
    <w:link w:val="berschrift1"/>
    <w:uiPriority w:val="9"/>
    <w:rsid w:val="00FC693F"/>
    <w:rPr>
      <w:rFonts w:asciiTheme="majorHAnsi" w:hAnsiTheme="majorHAnsi" w:eastAsiaTheme="majorEastAsia" w:cstheme="majorBidi"/>
      <w:b/>
      <w:bCs/>
      <w:color w:val="365F91" w:themeColor="accent1" w:themeShade="BF"/>
      <w:sz w:val="28"/>
      <w:szCs w:val="28"/>
    </w:rPr>
  </w:style>
  <w:style w:type="character" w:styleId="berschrift2Zchn" w:customStyle="1">
    <w:name w:val="Überschrift 2 Zchn"/>
    <w:basedOn w:val="Absatz-Standardschriftart"/>
    <w:link w:val="berschrift2"/>
    <w:uiPriority w:val="9"/>
    <w:rsid w:val="00FC693F"/>
    <w:rPr>
      <w:rFonts w:asciiTheme="majorHAnsi" w:hAnsiTheme="majorHAnsi" w:eastAsiaTheme="majorEastAsia" w:cstheme="majorBidi"/>
      <w:b/>
      <w:bCs/>
      <w:color w:val="4F81BD" w:themeColor="accent1"/>
      <w:sz w:val="26"/>
      <w:szCs w:val="26"/>
    </w:rPr>
  </w:style>
  <w:style w:type="character" w:styleId="berschrift3Zchn" w:customStyle="1">
    <w:name w:val="Überschrift 3 Zchn"/>
    <w:basedOn w:val="Absatz-Standardschriftart"/>
    <w:link w:val="berschrift3"/>
    <w:uiPriority w:val="9"/>
    <w:rsid w:val="00FC693F"/>
    <w:rPr>
      <w:rFonts w:asciiTheme="majorHAnsi" w:hAnsiTheme="majorHAnsi" w:eastAsiaTheme="majorEastAsia" w:cstheme="majorBidi"/>
      <w:b/>
      <w:bCs/>
      <w:color w:val="4F81BD" w:themeColor="accent1"/>
    </w:rPr>
  </w:style>
  <w:style w:type="paragraph" w:styleId="Titel">
    <w:name w:val="Title"/>
    <w:basedOn w:val="Standard"/>
    <w:next w:val="Standard"/>
    <w:link w:val="TitelZchn"/>
    <w:uiPriority w:val="10"/>
    <w:qFormat/>
    <w:rsid w:val="00FC693F"/>
    <w:pPr>
      <w:pBdr>
        <w:bottom w:val="single" w:color="4F81BD" w:themeColor="accent1" w:sz="8" w:space="4"/>
      </w:pBdr>
      <w:spacing w:after="300" w:line="240" w:lineRule="auto"/>
      <w:contextualSpacing/>
    </w:pPr>
    <w:rPr>
      <w:rFonts w:asciiTheme="majorHAnsi" w:hAnsiTheme="majorHAnsi" w:eastAsiaTheme="majorEastAsia" w:cstheme="majorBidi"/>
      <w:color w:val="17365D" w:themeColor="text2" w:themeShade="BF"/>
      <w:spacing w:val="5"/>
      <w:kern w:val="28"/>
      <w:sz w:val="52"/>
      <w:szCs w:val="52"/>
    </w:rPr>
  </w:style>
  <w:style w:type="character" w:styleId="TitelZchn" w:customStyle="1">
    <w:name w:val="Titel Zchn"/>
    <w:basedOn w:val="Absatz-Standardschriftart"/>
    <w:link w:val="Titel"/>
    <w:uiPriority w:val="10"/>
    <w:rsid w:val="00FC693F"/>
    <w:rPr>
      <w:rFonts w:asciiTheme="majorHAnsi" w:hAnsiTheme="majorHAnsi" w:eastAsiaTheme="majorEastAsia"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hAnsiTheme="majorHAnsi" w:eastAsiaTheme="majorEastAsia" w:cstheme="majorBidi"/>
      <w:i/>
      <w:iCs/>
      <w:color w:val="4F81BD" w:themeColor="accent1"/>
      <w:spacing w:val="15"/>
      <w:sz w:val="24"/>
      <w:szCs w:val="24"/>
    </w:rPr>
  </w:style>
  <w:style w:type="character" w:styleId="UntertitelZchn" w:customStyle="1">
    <w:name w:val="Untertitel Zchn"/>
    <w:basedOn w:val="Absatz-Standardschriftart"/>
    <w:link w:val="Untertitel"/>
    <w:uiPriority w:val="11"/>
    <w:rsid w:val="00FC693F"/>
    <w:rPr>
      <w:rFonts w:asciiTheme="majorHAnsi" w:hAnsiTheme="majorHAnsi" w:eastAsiaTheme="majorEastAsia"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styleId="TextkrperZchn" w:customStyle="1">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styleId="Textkrper2Zchn" w:customStyle="1">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styleId="Textkrper3Zchn" w:customStyle="1">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styleId="MakrotextZchn" w:customStyle="1">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styleId="ZitatZchn" w:customStyle="1">
    <w:name w:val="Zitat Zchn"/>
    <w:basedOn w:val="Absatz-Standardschriftart"/>
    <w:link w:val="Zitat"/>
    <w:uiPriority w:val="29"/>
    <w:rsid w:val="00FC693F"/>
    <w:rPr>
      <w:i/>
      <w:iCs/>
      <w:color w:val="000000" w:themeColor="text1"/>
    </w:rPr>
  </w:style>
  <w:style w:type="character" w:styleId="berschrift4Zchn" w:customStyle="1">
    <w:name w:val="Überschrift 4 Zchn"/>
    <w:basedOn w:val="Absatz-Standardschriftart"/>
    <w:link w:val="berschrift4"/>
    <w:uiPriority w:val="9"/>
    <w:semiHidden/>
    <w:rsid w:val="00FC693F"/>
    <w:rPr>
      <w:rFonts w:asciiTheme="majorHAnsi" w:hAnsiTheme="majorHAnsi" w:eastAsiaTheme="majorEastAsia" w:cstheme="majorBidi"/>
      <w:b/>
      <w:bCs/>
      <w:i/>
      <w:iCs/>
      <w:color w:val="4F81BD" w:themeColor="accent1"/>
    </w:rPr>
  </w:style>
  <w:style w:type="character" w:styleId="berschrift5Zchn" w:customStyle="1">
    <w:name w:val="Überschrift 5 Zchn"/>
    <w:basedOn w:val="Absatz-Standardschriftart"/>
    <w:link w:val="berschrift5"/>
    <w:uiPriority w:val="9"/>
    <w:semiHidden/>
    <w:rsid w:val="00FC693F"/>
    <w:rPr>
      <w:rFonts w:asciiTheme="majorHAnsi" w:hAnsiTheme="majorHAnsi" w:eastAsiaTheme="majorEastAsia" w:cstheme="majorBidi"/>
      <w:color w:val="243F60" w:themeColor="accent1" w:themeShade="7F"/>
    </w:rPr>
  </w:style>
  <w:style w:type="character" w:styleId="berschrift6Zchn" w:customStyle="1">
    <w:name w:val="Überschrift 6 Zchn"/>
    <w:basedOn w:val="Absatz-Standardschriftart"/>
    <w:link w:val="berschrift6"/>
    <w:uiPriority w:val="9"/>
    <w:semiHidden/>
    <w:rsid w:val="00FC693F"/>
    <w:rPr>
      <w:rFonts w:asciiTheme="majorHAnsi" w:hAnsiTheme="majorHAnsi" w:eastAsiaTheme="majorEastAsia" w:cstheme="majorBidi"/>
      <w:i/>
      <w:iCs/>
      <w:color w:val="243F60" w:themeColor="accent1" w:themeShade="7F"/>
    </w:rPr>
  </w:style>
  <w:style w:type="character" w:styleId="berschrift7Zchn" w:customStyle="1">
    <w:name w:val="Überschrift 7 Zchn"/>
    <w:basedOn w:val="Absatz-Standardschriftart"/>
    <w:link w:val="berschrift7"/>
    <w:uiPriority w:val="9"/>
    <w:semiHidden/>
    <w:rsid w:val="00FC693F"/>
    <w:rPr>
      <w:rFonts w:asciiTheme="majorHAnsi" w:hAnsiTheme="majorHAnsi" w:eastAsiaTheme="majorEastAsia" w:cstheme="majorBidi"/>
      <w:i/>
      <w:iCs/>
      <w:color w:val="404040" w:themeColor="text1" w:themeTint="BF"/>
    </w:rPr>
  </w:style>
  <w:style w:type="character" w:styleId="berschrift8Zchn" w:customStyle="1">
    <w:name w:val="Überschrift 8 Zchn"/>
    <w:basedOn w:val="Absatz-Standardschriftart"/>
    <w:link w:val="berschrift8"/>
    <w:uiPriority w:val="9"/>
    <w:semiHidden/>
    <w:rsid w:val="00FC693F"/>
    <w:rPr>
      <w:rFonts w:asciiTheme="majorHAnsi" w:hAnsiTheme="majorHAnsi" w:eastAsiaTheme="majorEastAsia" w:cstheme="majorBidi"/>
      <w:color w:val="4F81BD" w:themeColor="accent1"/>
      <w:sz w:val="20"/>
      <w:szCs w:val="20"/>
    </w:rPr>
  </w:style>
  <w:style w:type="character" w:styleId="berschrift9Zchn" w:customStyle="1">
    <w:name w:val="Überschrift 9 Zchn"/>
    <w:basedOn w:val="Absatz-Standardschriftart"/>
    <w:link w:val="berschrift9"/>
    <w:uiPriority w:val="9"/>
    <w:semiHidden/>
    <w:rsid w:val="00FC693F"/>
    <w:rPr>
      <w:rFonts w:asciiTheme="majorHAnsi" w:hAnsiTheme="majorHAnsi" w:eastAsiaTheme="majorEastAsia"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color="4F81BD" w:themeColor="accent1" w:sz="4" w:space="4"/>
      </w:pBdr>
      <w:spacing w:before="200" w:after="280"/>
      <w:ind w:left="936" w:right="936"/>
    </w:pPr>
    <w:rPr>
      <w:b/>
      <w:bCs/>
      <w:i/>
      <w:iCs/>
      <w:color w:val="4F81BD" w:themeColor="accent1"/>
    </w:rPr>
  </w:style>
  <w:style w:type="character" w:styleId="IntensivesZitatZchn" w:customStyle="1">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color="4F81BD" w:themeColor="accent1" w:sz="8" w:space="0"/>
        <w:bottom w:val="single" w:color="4F81BD" w:themeColor="accent1" w:sz="8" w:space="0"/>
      </w:tblBorders>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color="C0504D" w:themeColor="accent2" w:sz="8" w:space="0"/>
        <w:bottom w:val="single" w:color="C0504D" w:themeColor="accent2" w:sz="8" w:space="0"/>
      </w:tblBorders>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color="9BBB59" w:themeColor="accent3" w:sz="8" w:space="0"/>
        <w:bottom w:val="single" w:color="9BBB59" w:themeColor="accent3" w:sz="8" w:space="0"/>
      </w:tblBorders>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color="8064A2" w:themeColor="accent4" w:sz="8" w:space="0"/>
        <w:bottom w:val="single" w:color="8064A2" w:themeColor="accent4" w:sz="8" w:space="0"/>
      </w:tblBorders>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color="4BACC6" w:themeColor="accent5" w:sz="8" w:space="0"/>
        <w:bottom w:val="single" w:color="4BACC6" w:themeColor="accent5" w:sz="8" w:space="0"/>
      </w:tblBorders>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color="F79646" w:themeColor="accent6" w:sz="8" w:space="0"/>
        <w:bottom w:val="single" w:color="F79646" w:themeColor="accent6" w:sz="8" w:space="0"/>
      </w:tblBorders>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color="4F81BD"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color="4F81BD"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color="C0504D"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color="C0504D"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2"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shd w:val="clear" w:color="auto" w:fill="EFD3D2"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color="9BBB59"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color="9BBB59"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color="8064A2"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color="8064A2"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color="4BACC6"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color="4BACC6"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1"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shd w:val="clear" w:color="auto" w:fill="D2EAF1"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color="F79646"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color="F79646"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4D0"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shd w:val="clear" w:color="auto" w:fill="FDE4D0"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blStylePr w:type="firstRow">
      <w:pPr>
        <w:spacing w:before="0" w:after="0" w:line="240" w:lineRule="auto"/>
      </w:pPr>
      <w:rPr>
        <w:b/>
        <w:bCs/>
        <w:color w:val="FFFFFF" w:themeColor="background1"/>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Pr>
    <w:tblStylePr w:type="firstRow">
      <w:pPr>
        <w:spacing w:before="0" w:after="0" w:line="240" w:lineRule="auto"/>
      </w:pPr>
      <w:rPr>
        <w:b/>
        <w:bCs/>
        <w:color w:val="FFFFFF" w:themeColor="background1"/>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tblBorders>
    </w:tblPr>
    <w:tblStylePr w:type="firstRow">
      <w:pPr>
        <w:spacing w:before="0" w:after="0" w:line="240" w:lineRule="auto"/>
      </w:pPr>
      <w:rPr>
        <w:b/>
        <w:bCs/>
        <w:color w:val="FFFFFF" w:themeColor="background1"/>
      </w:rPr>
      <w:tblPr/>
      <w:tcPr>
        <w:tc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3CC82" w:themeColor="accent3" w:themeTint="BF" w:sz="6" w:space="0"/>
          <w:left w:val="single" w:color="B3CC82" w:themeColor="accent3" w:themeTint="BF" w:sz="8" w:space="0"/>
          <w:bottom w:val="single" w:color="B3CC82" w:themeColor="accent3" w:themeTint="BF" w:sz="8" w:space="0"/>
          <w:right w:val="single" w:color="B3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Pr>
    <w:tblStylePr w:type="firstRow">
      <w:pPr>
        <w:spacing w:before="0" w:after="0" w:line="240" w:lineRule="auto"/>
      </w:pPr>
      <w:rPr>
        <w:b/>
        <w:bCs/>
        <w:color w:val="FFFFFF" w:themeColor="background1"/>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Pr>
    <w:tblStylePr w:type="firstRow">
      <w:pPr>
        <w:spacing w:before="0" w:after="0" w:line="240" w:lineRule="auto"/>
      </w:pPr>
      <w:rPr>
        <w:b/>
        <w:bCs/>
        <w:color w:val="FFFFFF" w:themeColor="background1"/>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Pr>
    <w:tblStylePr w:type="firstRow">
      <w:pPr>
        <w:spacing w:before="0" w:after="0" w:line="240" w:lineRule="auto"/>
      </w:pPr>
      <w:rPr>
        <w:b/>
        <w:bCs/>
        <w:color w:val="FFFFFF" w:themeColor="background1"/>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color="C0504D" w:themeColor="accent2" w:sz="8" w:space="0"/>
        <w:bottom w:val="single" w:color="C0504D" w:themeColor="accent2" w:sz="8" w:space="0"/>
      </w:tblBorders>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color="9BBB59" w:themeColor="accent3" w:sz="8" w:space="0"/>
        <w:bottom w:val="single" w:color="9BBB59" w:themeColor="accent3" w:sz="8" w:space="0"/>
      </w:tblBorders>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color="8064A2" w:themeColor="accent4" w:sz="8" w:space="0"/>
        <w:bottom w:val="single" w:color="8064A2" w:themeColor="accent4" w:sz="8" w:space="0"/>
      </w:tblBorders>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color="4BACC6" w:themeColor="accent5" w:sz="8" w:space="0"/>
        <w:bottom w:val="single" w:color="4BACC6" w:themeColor="accent5" w:sz="8" w:space="0"/>
      </w:tblBorders>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color="F79646" w:themeColor="accent6" w:sz="8" w:space="0"/>
        <w:bottom w:val="single" w:color="F79646" w:themeColor="accent6" w:sz="8" w:space="0"/>
      </w:tblBorders>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Pr>
    <w:tcPr>
      <w:shd w:val="clear" w:color="auto" w:fill="EFD3D2"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insideV w:val="single" w:color="B3CC82" w:themeColor="accent3" w:themeTint="BF" w:sz="8" w:space="0"/>
      </w:tblBorders>
    </w:tblPr>
    <w:tcPr>
      <w:shd w:val="clear" w:color="auto" w:fill="E6EED5" w:themeFill="accent3" w:themeFillTint="3F"/>
    </w:tcPr>
    <w:tblStylePr w:type="firstRow">
      <w:rPr>
        <w:b/>
        <w:bCs/>
      </w:rPr>
    </w:tblStylePr>
    <w:tblStylePr w:type="lastRow">
      <w:rPr>
        <w:b/>
        <w:bCs/>
      </w:rPr>
      <w:tblPr/>
      <w:tcPr>
        <w:tcBorders>
          <w:top w:val="single" w:color="B3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Pr>
    <w:tcPr>
      <w:shd w:val="clear" w:color="auto" w:fill="D2EAF1"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Pr>
    <w:tcPr>
      <w:shd w:val="clear" w:color="auto" w:fill="FDE4D0"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color="4F81BD" w:themeColor="accent1" w:sz="6" w:space="0"/>
          <w:insideV w:val="single" w:color="4F81BD" w:themeColor="accent1" w:sz="6" w:space="0"/>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color="C0504D" w:themeColor="accent2" w:sz="6" w:space="0"/>
          <w:insideV w:val="single" w:color="C0504D" w:themeColor="accent2" w:sz="6" w:space="0"/>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color="9BBB59" w:themeColor="accent3" w:sz="6" w:space="0"/>
          <w:insideV w:val="single" w:color="9BBB59" w:themeColor="accent3" w:sz="6" w:space="0"/>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color="8064A2" w:themeColor="accent4" w:sz="6" w:space="0"/>
          <w:insideV w:val="single" w:color="8064A2" w:themeColor="accent4" w:sz="6" w:space="0"/>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color="4BACC6" w:themeColor="accent5" w:sz="6" w:space="0"/>
          <w:insideV w:val="single" w:color="4BACC6" w:themeColor="accent5" w:sz="6" w:space="0"/>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color="F79646" w:themeColor="accent6" w:sz="6" w:space="0"/>
          <w:insideV w:val="single" w:color="F79646" w:themeColor="accent6" w:sz="6" w:space="0"/>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3DFEE"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F81BD"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F81BD"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BF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FD3D2" w:themeFill="accent2"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0504D"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0504D"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6EED5" w:themeFill="accent3"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9BBB59"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9BBB59"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FD8E8" w:themeFill="accent4"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8064A2"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8064A2"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2EAF1" w:themeFill="accent5"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BACC6"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BACC6"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DE4D0" w:themeFill="accent6"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79646"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79646"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5F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6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A"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color="2C4C74" w:themeColor="accent1" w:themeShade="99" w:sz="4" w:space="0"/>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color="772C2A" w:themeColor="accent2" w:themeShade="99" w:sz="4" w:space="0"/>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color="5E7530" w:themeColor="accent3" w:themeShade="99" w:sz="4" w:space="0"/>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Pr>
    <w:tcPr>
      <w:shd w:val="clear" w:color="auto" w:fill="F2EFF6"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color="4C3B62" w:themeColor="accent4" w:themeShade="99" w:sz="4" w:space="0"/>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color="276A7C" w:themeColor="accent5" w:themeShade="99" w:sz="4" w:space="0"/>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color="B65608" w:themeColor="accent6" w:themeShade="99" w:sz="4" w:space="0"/>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color="FFFFFF" w:themeColor="background1" w:sz="12" w:space="0"/>
        </w:tcBorders>
        <w:shd w:val="clear" w:color="auto" w:fill="664E82" w:themeFill="accent4" w:themeFillShade="CC"/>
      </w:tcPr>
    </w:tblStylePr>
    <w:tblStylePr w:type="lastRow">
      <w:rPr>
        <w:b/>
        <w:bCs/>
        <w:color w:val="664E82"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color="FFFFFF" w:themeColor="background1" w:sz="12" w:space="0"/>
        </w:tcBorders>
        <w:shd w:val="clear" w:color="auto" w:fill="7E9C40" w:themeFill="accent3" w:themeFillShade="CC"/>
      </w:tcPr>
    </w:tblStylePr>
    <w:tblStylePr w:type="lastRow">
      <w:rPr>
        <w:b/>
        <w:bCs/>
        <w:color w:val="7E9C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color="FFFFFF" w:themeColor="background1" w:sz="12" w:space="0"/>
        </w:tcBorders>
        <w:shd w:val="clear" w:color="auto" w:fill="F2730A" w:themeFill="accent6" w:themeFillShade="CC"/>
      </w:tcPr>
    </w:tblStylePr>
    <w:tblStylePr w:type="lastRow">
      <w:rPr>
        <w:b/>
        <w:bCs/>
        <w:color w:val="F2730A"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color="FFFFFF" w:themeColor="background1" w:sz="12" w:space="0"/>
        </w:tcBorders>
        <w:shd w:val="clear" w:color="auto" w:fill="348DA5" w:themeFill="accent5" w:themeFillShade="CC"/>
      </w:tcPr>
    </w:tblStylePr>
    <w:tblStylePr w:type="lastRow">
      <w:rPr>
        <w:b/>
        <w:bCs/>
        <w:color w:val="348DA5"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347</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STR-L (249)</TermName>
          <TermId xmlns="http://schemas.microsoft.com/office/infopath/2007/PartnerControls">a0e2756d-00c8-4816-b914-dcbde27a9dc3</TermId>
        </TermInfo>
      </Terms>
    </ic30b02f2e4442e282db724ab73aab5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2.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5ff951bb-9bf3-44b4-bb46-4eeacec42f00"/>
    <ds:schemaRef ds:uri="56b75219-0709-4d18-8a40-686f36886841"/>
  </ds:schemaRefs>
</ds:datastoreItem>
</file>

<file path=customXml/itemProps3.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4.xml><?xml version="1.0" encoding="utf-8"?>
<ds:datastoreItem xmlns:ds="http://schemas.openxmlformats.org/officeDocument/2006/customXml" ds:itemID="{E7C3E396-D436-4A20-9D03-123478E949D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34</cp:revision>
  <dcterms:created xsi:type="dcterms:W3CDTF">2025-07-16T09:14:00Z</dcterms:created>
  <dcterms:modified xsi:type="dcterms:W3CDTF">2025-08-18T06:41:16Z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_Department">
    <vt:lpwstr/>
  </property>
  <property fmtid="{D5CDD505-2E9C-101B-9397-08002B2CF9AE}" pid="7" name="E_Division">
    <vt:lpwstr/>
  </property>
  <property fmtid="{D5CDD505-2E9C-101B-9397-08002B2CF9AE}" pid="8" name="E_SubCategory">
    <vt:lpwstr/>
  </property>
  <property fmtid="{D5CDD505-2E9C-101B-9397-08002B2CF9AE}" pid="9" name="EFAFLEX Inhaltsverzeichnis">
    <vt:lpwstr>347;#STR-L (249)|a0e2756d-00c8-4816-b914-dcbde27a9dc3</vt:lpwstr>
  </property>
  <property fmtid="{D5CDD505-2E9C-101B-9397-08002B2CF9AE}" pid="10" name="EFAFLEX_x0020_Inhaltsverzeichnis">
    <vt:lpwstr>347;#STR-L (249)|a0e2756d-00c8-4816-b914-dcbde27a9dc3</vt:lpwstr>
  </property>
</Properties>
</file>