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15D07D0A" w:rsidR="00E07C95" w:rsidRPr="004623FF" w:rsidRDefault="00963369" w:rsidP="19FFE5DE">
      <w:pPr>
        <w:rPr>
          <w:rFonts w:ascii="Arial" w:hAnsi="Arial" w:cs="Arial"/>
          <w:lang w:val="fr-FR"/>
        </w:rPr>
      </w:pPr>
      <w:bookmarkStart w:id="0" w:name="_Hlk207350747"/>
      <w:r w:rsidRPr="004623FF">
        <w:rPr>
          <w:rFonts w:ascii="Arial" w:hAnsi="Arial" w:cs="Arial"/>
          <w:b/>
          <w:bCs/>
          <w:sz w:val="28"/>
          <w:szCs w:val="28"/>
          <w:lang w:val="fr-FR"/>
        </w:rPr>
        <w:t xml:space="preserve">TURBO- PORTE RAPIDE </w:t>
      </w:r>
      <w:r w:rsidRPr="004623FF">
        <w:rPr>
          <w:rFonts w:ascii="Arial" w:hAnsi="Arial" w:cs="Arial"/>
          <w:b/>
          <w:bCs/>
          <w:color w:val="000000" w:themeColor="text1"/>
          <w:sz w:val="28"/>
          <w:szCs w:val="28"/>
          <w:lang w:val="fr-FR"/>
        </w:rPr>
        <w:t>À ENROULEMENT</w:t>
      </w:r>
      <w:bookmarkEnd w:id="0"/>
      <w:r w:rsidR="00E07C95" w:rsidRPr="004623FF">
        <w:rPr>
          <w:rFonts w:ascii="Arial" w:hAnsi="Arial" w:cs="Arial"/>
          <w:b/>
          <w:bCs/>
          <w:sz w:val="28"/>
          <w:szCs w:val="28"/>
          <w:lang w:val="fr-FR"/>
        </w:rPr>
        <w:t xml:space="preserve">, </w:t>
      </w:r>
      <w:r w:rsidRPr="004623FF">
        <w:rPr>
          <w:rFonts w:ascii="Arial" w:hAnsi="Arial" w:cs="Arial"/>
          <w:b/>
          <w:bCs/>
          <w:sz w:val="28"/>
          <w:szCs w:val="28"/>
          <w:lang w:val="fr-FR"/>
        </w:rPr>
        <w:t>Type</w:t>
      </w:r>
      <w:proofErr w:type="gramStart"/>
      <w:r w:rsidRPr="004623FF">
        <w:rPr>
          <w:rFonts w:ascii="Arial" w:hAnsi="Arial" w:cs="Arial"/>
          <w:b/>
          <w:bCs/>
          <w:sz w:val="28"/>
          <w:szCs w:val="28"/>
          <w:lang w:val="fr-FR"/>
        </w:rPr>
        <w:t xml:space="preserve"> «EFA</w:t>
      </w:r>
      <w:proofErr w:type="gramEnd"/>
      <w:r w:rsidRPr="004623FF">
        <w:rPr>
          <w:rFonts w:ascii="Arial" w:hAnsi="Arial" w:cs="Arial"/>
          <w:b/>
          <w:bCs/>
          <w:sz w:val="28"/>
          <w:szCs w:val="28"/>
          <w:lang w:val="fr-FR"/>
        </w:rPr>
        <w:t>-STT</w:t>
      </w:r>
      <w:r w:rsidRPr="004623FF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Pr="004623FF">
        <w:rPr>
          <w:rFonts w:ascii="Arial" w:hAnsi="Arial" w:cs="Arial"/>
          <w:b/>
          <w:bCs/>
          <w:sz w:val="28"/>
          <w:szCs w:val="28"/>
          <w:lang w:val="fr-FR"/>
        </w:rPr>
        <w:t xml:space="preserve"> Clear </w:t>
      </w:r>
      <w:proofErr w:type="gramStart"/>
      <w:r w:rsidRPr="004623FF">
        <w:rPr>
          <w:rFonts w:ascii="Arial" w:hAnsi="Arial" w:cs="Arial"/>
          <w:b/>
          <w:bCs/>
          <w:sz w:val="28"/>
          <w:szCs w:val="28"/>
          <w:lang w:val="fr-FR"/>
        </w:rPr>
        <w:t>Eco»</w:t>
      </w:r>
      <w:proofErr w:type="gramEnd"/>
    </w:p>
    <w:p w14:paraId="462CB7FE" w14:textId="6D4C250E" w:rsidR="00E07C95" w:rsidRPr="004623FF" w:rsidRDefault="00963369" w:rsidP="00E07C95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4623FF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La société </w:t>
      </w:r>
      <w:r w:rsidRPr="004623FF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EFAFLEX</w:t>
      </w:r>
      <w:r w:rsidRPr="004623FF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propose la porte rapide à turbine de type</w:t>
      </w:r>
      <w:proofErr w:type="gramStart"/>
      <w:r w:rsidRPr="004623FF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Pr="004623FF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«EFA</w:t>
      </w:r>
      <w:proofErr w:type="gramEnd"/>
      <w:r w:rsidRPr="004623FF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-STT</w:t>
      </w:r>
      <w:r w:rsidRPr="004623FF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fr-FR"/>
        </w:rPr>
        <w:t xml:space="preserve">® </w:t>
      </w:r>
      <w:r w:rsidRPr="004623FF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 xml:space="preserve">Clear </w:t>
      </w:r>
      <w:proofErr w:type="gramStart"/>
      <w:r w:rsidRPr="004623FF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Eco»</w:t>
      </w:r>
      <w:proofErr w:type="gramEnd"/>
      <w:r w:rsidRPr="004623FF">
        <w:rPr>
          <w:rFonts w:ascii="Arial" w:hAnsi="Arial" w:cs="Arial"/>
          <w:color w:val="000000" w:themeColor="text1"/>
          <w:sz w:val="20"/>
          <w:szCs w:val="20"/>
          <w:lang w:val="fr-FR"/>
        </w:rPr>
        <w:t>, destinée à une utilisation industrielle intensive et exigeante. Cette porte allie des performances de premier ordre à une longévité exceptionnelle</w:t>
      </w:r>
      <w:r w:rsidR="0006484E" w:rsidRPr="004623FF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. </w:t>
      </w:r>
    </w:p>
    <w:p w14:paraId="28E2DFDB" w14:textId="77777777" w:rsidR="00963369" w:rsidRPr="00963369" w:rsidRDefault="00963369" w:rsidP="00963369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963369">
        <w:rPr>
          <w:rFonts w:ascii="Arial" w:hAnsi="Arial" w:cs="Arial"/>
          <w:b/>
          <w:caps/>
          <w:szCs w:val="20"/>
          <w:lang w:val="de-DE"/>
        </w:rPr>
        <w:t>CARACTÉRISTIQUES TECHNIQUES</w:t>
      </w:r>
    </w:p>
    <w:p w14:paraId="32434709" w14:textId="34562F04" w:rsidR="00E07C95" w:rsidRPr="004623FF" w:rsidRDefault="00963369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623FF">
        <w:rPr>
          <w:rFonts w:ascii="Arial" w:hAnsi="Arial" w:cs="Arial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 Un mécanisme à ressort de traction certifié selon la norme DIN EN 12604 compense le poids du tablier et permet une ouverture manuelle en cas de panne de courant</w:t>
      </w:r>
      <w:r w:rsidR="0006484E" w:rsidRPr="004623FF">
        <w:rPr>
          <w:rFonts w:ascii="Arial" w:hAnsi="Arial" w:cs="Arial"/>
          <w:sz w:val="20"/>
          <w:szCs w:val="20"/>
          <w:lang w:val="fr-FR"/>
        </w:rPr>
        <w:t>.</w:t>
      </w:r>
    </w:p>
    <w:p w14:paraId="43F34128" w14:textId="3277BDF2" w:rsidR="00B92ABD" w:rsidRPr="004623FF" w:rsidRDefault="00963369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623FF">
        <w:rPr>
          <w:rFonts w:ascii="Arial" w:hAnsi="Arial" w:cs="Arial"/>
          <w:sz w:val="20"/>
          <w:szCs w:val="20"/>
          <w:lang w:val="fr-FR"/>
        </w:rPr>
        <w:t xml:space="preserve">Tablier de </w:t>
      </w:r>
      <w:proofErr w:type="gramStart"/>
      <w:r w:rsidRPr="004623FF">
        <w:rPr>
          <w:rFonts w:ascii="Arial" w:hAnsi="Arial" w:cs="Arial"/>
          <w:sz w:val="20"/>
          <w:szCs w:val="20"/>
          <w:lang w:val="fr-FR"/>
        </w:rPr>
        <w:t>porte:</w:t>
      </w:r>
      <w:proofErr w:type="gramEnd"/>
      <w:r w:rsidRPr="004623FF">
        <w:rPr>
          <w:rFonts w:ascii="Arial" w:hAnsi="Arial" w:cs="Arial"/>
          <w:sz w:val="20"/>
          <w:szCs w:val="20"/>
          <w:lang w:val="fr-FR"/>
        </w:rPr>
        <w:t xml:space="preserve"> composé de deux traverses extérieures en aluminium anodisé et d'une partie centrale en verre acrylique transparent à simple paroi. La surface visible du tablier de porte est d'au moins 70 %, une transparence durable devant être garantie</w:t>
      </w:r>
      <w:r w:rsidR="00B92ABD" w:rsidRPr="004623FF">
        <w:rPr>
          <w:rFonts w:ascii="Arial" w:hAnsi="Arial" w:cs="Arial"/>
          <w:sz w:val="20"/>
          <w:szCs w:val="20"/>
          <w:lang w:val="fr-FR"/>
        </w:rPr>
        <w:t>.</w:t>
      </w:r>
    </w:p>
    <w:p w14:paraId="219CBCCD" w14:textId="057481A3" w:rsidR="00E07C95" w:rsidRPr="004623FF" w:rsidRDefault="00963369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623FF">
        <w:rPr>
          <w:rFonts w:ascii="Arial" w:hAnsi="Arial" w:cs="Arial"/>
          <w:sz w:val="20"/>
          <w:szCs w:val="20"/>
          <w:lang w:val="fr-FR"/>
        </w:rPr>
        <w:t xml:space="preserve">Corps </w:t>
      </w:r>
      <w:proofErr w:type="gramStart"/>
      <w:r w:rsidRPr="004623FF">
        <w:rPr>
          <w:rFonts w:ascii="Arial" w:hAnsi="Arial" w:cs="Arial"/>
          <w:sz w:val="20"/>
          <w:szCs w:val="20"/>
          <w:lang w:val="fr-FR"/>
        </w:rPr>
        <w:t>spiralé:</w:t>
      </w:r>
      <w:proofErr w:type="gramEnd"/>
      <w:r w:rsidRPr="004623FF">
        <w:rPr>
          <w:rFonts w:ascii="Arial" w:hAnsi="Arial" w:cs="Arial"/>
          <w:sz w:val="20"/>
          <w:szCs w:val="20"/>
          <w:lang w:val="fr-FR"/>
        </w:rPr>
        <w:t xml:space="preserve"> guidage des lamelles sans aucun contact – pour un fonctionnement sans usure et silencieux</w:t>
      </w:r>
      <w:r w:rsidR="00E07C95" w:rsidRPr="004623FF">
        <w:rPr>
          <w:rFonts w:ascii="Arial" w:hAnsi="Arial" w:cs="Arial"/>
          <w:sz w:val="20"/>
          <w:szCs w:val="20"/>
          <w:lang w:val="fr-FR"/>
        </w:rPr>
        <w:t>.</w:t>
      </w:r>
    </w:p>
    <w:p w14:paraId="1503C3F1" w14:textId="72EA408D" w:rsidR="00E07C95" w:rsidRPr="004623FF" w:rsidRDefault="00963369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623FF">
        <w:rPr>
          <w:rFonts w:ascii="Arial" w:hAnsi="Arial" w:cs="Arial"/>
          <w:sz w:val="20"/>
          <w:szCs w:val="20"/>
          <w:lang w:val="fr-FR"/>
        </w:rPr>
        <w:t>Moteur-frein à haute fréquence avec détecteurs de proximité inductifs et commande électronique de fin de course (sans interrupteur de fin de course mécanique</w:t>
      </w:r>
      <w:r w:rsidR="00E07C95" w:rsidRPr="004623FF">
        <w:rPr>
          <w:rFonts w:ascii="Arial" w:hAnsi="Arial" w:cs="Arial"/>
          <w:sz w:val="20"/>
          <w:szCs w:val="20"/>
          <w:lang w:val="fr-FR"/>
        </w:rPr>
        <w:t>)</w:t>
      </w:r>
    </w:p>
    <w:p w14:paraId="633EC465" w14:textId="7A01322D" w:rsidR="00963369" w:rsidRPr="004623FF" w:rsidRDefault="00963369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623FF">
        <w:rPr>
          <w:rFonts w:ascii="Arial" w:hAnsi="Arial" w:cs="Arial"/>
          <w:sz w:val="20"/>
          <w:szCs w:val="20"/>
          <w:lang w:val="fr-FR"/>
        </w:rPr>
        <w:t>Vitesse d'ouverture jusqu'à 1,3 m/</w:t>
      </w:r>
      <w:proofErr w:type="gramStart"/>
      <w:r w:rsidRPr="004623FF">
        <w:rPr>
          <w:rFonts w:ascii="Arial" w:hAnsi="Arial" w:cs="Arial"/>
          <w:sz w:val="20"/>
          <w:szCs w:val="20"/>
          <w:lang w:val="fr-FR"/>
        </w:rPr>
        <w:t>s;</w:t>
      </w:r>
      <w:proofErr w:type="gramEnd"/>
      <w:r w:rsidRPr="004623FF">
        <w:rPr>
          <w:rFonts w:ascii="Arial" w:hAnsi="Arial" w:cs="Arial"/>
          <w:sz w:val="20"/>
          <w:szCs w:val="20"/>
          <w:lang w:val="fr-FR"/>
        </w:rPr>
        <w:t xml:space="preserve"> vitesse de fermeture jusqu'à 1,0 m/s</w:t>
      </w:r>
    </w:p>
    <w:p w14:paraId="7DDD902B" w14:textId="395BFCF2" w:rsidR="00E07C95" w:rsidRPr="004623FF" w:rsidRDefault="00963369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623FF">
        <w:rPr>
          <w:rFonts w:ascii="Arial" w:hAnsi="Arial" w:cs="Arial"/>
          <w:sz w:val="20"/>
          <w:szCs w:val="20"/>
          <w:lang w:val="fr-FR"/>
        </w:rPr>
        <w:t>Commande EFA-TRONIC</w:t>
      </w:r>
      <w:r w:rsidRPr="004623FF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4623FF">
        <w:rPr>
          <w:rFonts w:ascii="Arial" w:hAnsi="Arial" w:cs="Arial"/>
          <w:sz w:val="20"/>
          <w:szCs w:val="20"/>
          <w:lang w:val="fr-FR"/>
        </w:rPr>
        <w:t xml:space="preserve"> avec convertisseur de fréquence intégré dans une armoire électrique en plastique (IP65), raccordement électrique 230 V/400 V à 50 Hz (à fournir par le client</w:t>
      </w:r>
      <w:r w:rsidR="00E07C95" w:rsidRPr="004623FF">
        <w:rPr>
          <w:rFonts w:ascii="Arial" w:hAnsi="Arial" w:cs="Arial"/>
          <w:sz w:val="20"/>
          <w:szCs w:val="20"/>
          <w:lang w:val="fr-FR"/>
        </w:rPr>
        <w:t>)</w:t>
      </w:r>
    </w:p>
    <w:p w14:paraId="5DC5BE0D" w14:textId="77777777" w:rsidR="00963369" w:rsidRPr="004623FF" w:rsidRDefault="00963369" w:rsidP="00963369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fr-FR"/>
        </w:rPr>
      </w:pPr>
      <w:r w:rsidRPr="004623FF">
        <w:rPr>
          <w:rFonts w:ascii="Arial" w:hAnsi="Arial" w:cs="Arial"/>
          <w:sz w:val="20"/>
          <w:szCs w:val="20"/>
          <w:lang w:val="fr-FR"/>
        </w:rPr>
        <w:t>Barrière lumineuse intégrée et certifiée TÜV (EFA-TLG</w:t>
      </w:r>
      <w:r w:rsidRPr="004623FF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4623FF">
        <w:rPr>
          <w:rFonts w:ascii="Arial" w:hAnsi="Arial" w:cs="Arial"/>
          <w:sz w:val="20"/>
          <w:szCs w:val="20"/>
          <w:lang w:val="fr-FR"/>
        </w:rPr>
        <w:t>) – détection sans contact des obstacles jusqu'à une hauteur de 2,5 m</w:t>
      </w:r>
    </w:p>
    <w:p w14:paraId="127CDE81" w14:textId="77777777" w:rsidR="00963369" w:rsidRPr="00963369" w:rsidRDefault="00963369" w:rsidP="00963369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963369">
        <w:rPr>
          <w:rFonts w:ascii="Arial" w:hAnsi="Arial" w:cs="Arial"/>
          <w:b/>
          <w:caps/>
          <w:szCs w:val="20"/>
          <w:lang w:val="de-DE"/>
        </w:rPr>
        <w:t>PERFORMANCES (SELON L'ÉQUIPEMENT)</w:t>
      </w:r>
    </w:p>
    <w:p w14:paraId="55193C86" w14:textId="4433C36F" w:rsidR="00963369" w:rsidRPr="004623FF" w:rsidRDefault="0096336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623FF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4623FF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4623FF">
        <w:rPr>
          <w:rFonts w:ascii="Arial" w:hAnsi="Arial" w:cs="Arial"/>
          <w:sz w:val="20"/>
          <w:szCs w:val="20"/>
          <w:lang w:val="fr-FR"/>
        </w:rPr>
        <w:t xml:space="preserve"> DIN EN 12424, jusqu'à la classe 4</w:t>
      </w:r>
    </w:p>
    <w:p w14:paraId="074E550A" w14:textId="5C86E72A" w:rsidR="00E07C95" w:rsidRPr="004623FF" w:rsidRDefault="0096336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623FF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4623FF">
        <w:rPr>
          <w:rFonts w:ascii="Arial" w:hAnsi="Arial" w:cs="Arial"/>
          <w:sz w:val="20"/>
          <w:szCs w:val="20"/>
          <w:lang w:val="fr-FR"/>
        </w:rPr>
        <w:t>l'air:</w:t>
      </w:r>
      <w:proofErr w:type="gramEnd"/>
      <w:r w:rsidRPr="004623FF">
        <w:rPr>
          <w:rFonts w:ascii="Arial" w:hAnsi="Arial" w:cs="Arial"/>
          <w:sz w:val="20"/>
          <w:szCs w:val="20"/>
          <w:lang w:val="fr-FR"/>
        </w:rPr>
        <w:t xml:space="preserve"> DIN EN 12426, classe 2</w:t>
      </w:r>
    </w:p>
    <w:p w14:paraId="63211BE6" w14:textId="36250367" w:rsidR="00E07C95" w:rsidRPr="004623FF" w:rsidRDefault="0096336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623FF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4623FF">
        <w:rPr>
          <w:rFonts w:ascii="Arial" w:hAnsi="Arial" w:cs="Arial"/>
          <w:sz w:val="20"/>
          <w:szCs w:val="20"/>
          <w:lang w:val="fr-FR"/>
        </w:rPr>
        <w:t>acoustique:</w:t>
      </w:r>
      <w:proofErr w:type="gramEnd"/>
      <w:r w:rsidRPr="004623FF">
        <w:rPr>
          <w:rFonts w:ascii="Arial" w:hAnsi="Arial" w:cs="Arial"/>
          <w:sz w:val="20"/>
          <w:szCs w:val="20"/>
          <w:lang w:val="fr-FR"/>
        </w:rPr>
        <w:t xml:space="preserve"> DIN EN ISO 717-1, jusqu'à 20 dB(A</w:t>
      </w:r>
      <w:r w:rsidR="00E07C95" w:rsidRPr="004623FF">
        <w:rPr>
          <w:rFonts w:ascii="Arial" w:hAnsi="Arial" w:cs="Arial"/>
          <w:sz w:val="20"/>
          <w:szCs w:val="20"/>
          <w:lang w:val="fr-FR"/>
        </w:rPr>
        <w:t>)</w:t>
      </w:r>
    </w:p>
    <w:p w14:paraId="08383A66" w14:textId="77876147" w:rsidR="00E07C95" w:rsidRPr="004623FF" w:rsidRDefault="0096336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623FF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4623FF">
        <w:rPr>
          <w:rFonts w:ascii="Arial" w:hAnsi="Arial" w:cs="Arial"/>
          <w:sz w:val="20"/>
          <w:szCs w:val="20"/>
          <w:lang w:val="fr-FR"/>
        </w:rPr>
        <w:t>thermique:</w:t>
      </w:r>
      <w:proofErr w:type="gramEnd"/>
      <w:r w:rsidRPr="004623FF">
        <w:rPr>
          <w:rFonts w:ascii="Arial" w:hAnsi="Arial" w:cs="Arial"/>
          <w:sz w:val="20"/>
          <w:szCs w:val="20"/>
          <w:lang w:val="fr-FR"/>
        </w:rPr>
        <w:t xml:space="preserve"> DIN EN 12428, jusqu'à 6,4 W/m²K</w:t>
      </w:r>
    </w:p>
    <w:p w14:paraId="7025077C" w14:textId="77777777" w:rsidR="00E07C95" w:rsidRPr="004623FF" w:rsidRDefault="00E07C95" w:rsidP="00E07C95">
      <w:pPr>
        <w:rPr>
          <w:rFonts w:ascii="Arial" w:hAnsi="Arial" w:cs="Arial"/>
          <w:b/>
          <w:caps/>
          <w:sz w:val="24"/>
          <w:lang w:val="fr-FR"/>
        </w:rPr>
      </w:pPr>
      <w:r w:rsidRPr="004623FF">
        <w:rPr>
          <w:rFonts w:ascii="Arial" w:hAnsi="Arial" w:cs="Arial"/>
          <w:b/>
          <w:caps/>
          <w:sz w:val="24"/>
          <w:lang w:val="fr-FR"/>
        </w:rPr>
        <w:br w:type="page"/>
      </w:r>
    </w:p>
    <w:p w14:paraId="3E1124CF" w14:textId="77777777" w:rsidR="00A71595" w:rsidRPr="004623FF" w:rsidRDefault="00A71595" w:rsidP="00E07C95">
      <w:pPr>
        <w:rPr>
          <w:rFonts w:ascii="Arial" w:hAnsi="Arial" w:cs="Arial"/>
          <w:b/>
          <w:caps/>
          <w:sz w:val="24"/>
          <w:lang w:val="fr-FR"/>
        </w:rPr>
      </w:pPr>
      <w:r w:rsidRPr="004623FF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3C69F7FE" w:rsidR="00E07C95" w:rsidRPr="004623FF" w:rsidRDefault="00A71595" w:rsidP="00E07C95">
      <w:pPr>
        <w:rPr>
          <w:rFonts w:ascii="Arial" w:hAnsi="Arial" w:cs="Arial"/>
          <w:lang w:val="fr-FR"/>
        </w:rPr>
      </w:pPr>
      <w:r w:rsidRPr="004623FF">
        <w:rPr>
          <w:rFonts w:ascii="Arial" w:hAnsi="Arial" w:cs="Arial"/>
          <w:lang w:val="fr-FR"/>
        </w:rPr>
        <w:t xml:space="preserve">Largeur </w:t>
      </w:r>
      <w:r w:rsidR="00E07C95" w:rsidRPr="004623FF">
        <w:rPr>
          <w:rFonts w:ascii="Arial" w:hAnsi="Arial" w:cs="Arial"/>
          <w:lang w:val="fr-FR"/>
        </w:rPr>
        <w:t>= ............... mm</w:t>
      </w:r>
    </w:p>
    <w:p w14:paraId="1E535133" w14:textId="397CD64D" w:rsidR="00E07C95" w:rsidRPr="000A6047" w:rsidRDefault="00A71595" w:rsidP="00E07C95">
      <w:pPr>
        <w:rPr>
          <w:rFonts w:ascii="Arial" w:hAnsi="Arial" w:cs="Arial"/>
          <w:lang w:val="de-DE"/>
        </w:rPr>
      </w:pPr>
      <w:proofErr w:type="spellStart"/>
      <w:r w:rsidRPr="00A71595">
        <w:rPr>
          <w:rFonts w:ascii="Arial" w:hAnsi="Arial" w:cs="Arial"/>
          <w:lang w:val="de-DE"/>
        </w:rPr>
        <w:t>Hauteur</w:t>
      </w:r>
      <w:proofErr w:type="spellEnd"/>
      <w:r w:rsidRPr="00A71595">
        <w:rPr>
          <w:rFonts w:ascii="Arial" w:hAnsi="Arial" w:cs="Arial"/>
          <w:lang w:val="de-DE"/>
        </w:rPr>
        <w:t xml:space="preserve"> </w:t>
      </w:r>
      <w:r w:rsidR="00E07C95" w:rsidRPr="000A6047">
        <w:rPr>
          <w:rFonts w:ascii="Arial" w:hAnsi="Arial" w:cs="Arial"/>
          <w:lang w:val="de-DE"/>
        </w:rPr>
        <w:t>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5152D" w14:textId="77777777" w:rsidR="00DF66FE" w:rsidRDefault="00DF66FE" w:rsidP="00E07C95">
      <w:pPr>
        <w:spacing w:after="0" w:line="240" w:lineRule="auto"/>
      </w:pPr>
      <w:r>
        <w:separator/>
      </w:r>
    </w:p>
  </w:endnote>
  <w:endnote w:type="continuationSeparator" w:id="0">
    <w:p w14:paraId="00308C9B" w14:textId="77777777" w:rsidR="00DF66FE" w:rsidRDefault="00DF66FE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257D7" w14:textId="5B353543" w:rsidR="00A71595" w:rsidRPr="004623FF" w:rsidRDefault="00A71595" w:rsidP="00A71595">
    <w:pPr>
      <w:pStyle w:val="Fuzeile"/>
      <w:rPr>
        <w:rFonts w:ascii="Arial" w:hAnsi="Arial" w:cs="Arial"/>
        <w:sz w:val="20"/>
        <w:szCs w:val="20"/>
        <w:lang w:val="fr-FR"/>
      </w:rPr>
    </w:pPr>
    <w:r w:rsidRPr="004623FF">
      <w:rPr>
        <w:rFonts w:ascii="Arial" w:hAnsi="Arial" w:cs="Arial"/>
        <w:b/>
        <w:bCs/>
        <w:sz w:val="20"/>
        <w:szCs w:val="20"/>
        <w:lang w:val="fr-FR"/>
      </w:rPr>
      <w:t xml:space="preserve">Référence du </w:t>
    </w:r>
    <w:proofErr w:type="gramStart"/>
    <w:r w:rsidRPr="004623FF">
      <w:rPr>
        <w:rFonts w:ascii="Arial" w:hAnsi="Arial" w:cs="Arial"/>
        <w:b/>
        <w:bCs/>
        <w:sz w:val="20"/>
        <w:szCs w:val="20"/>
        <w:lang w:val="fr-FR"/>
      </w:rPr>
      <w:t>fabricant:</w:t>
    </w:r>
    <w:proofErr w:type="gramEnd"/>
    <w:r w:rsidRPr="004623FF">
      <w:rPr>
        <w:rFonts w:ascii="Arial" w:hAnsi="Arial" w:cs="Arial"/>
        <w:b/>
        <w:bCs/>
        <w:sz w:val="20"/>
        <w:szCs w:val="20"/>
        <w:lang w:val="fr-FR"/>
      </w:rPr>
      <w:t xml:space="preserve"> </w:t>
    </w:r>
    <w:r w:rsidRPr="004623FF">
      <w:rPr>
        <w:rFonts w:ascii="Arial" w:hAnsi="Arial" w:cs="Arial"/>
        <w:sz w:val="20"/>
        <w:szCs w:val="20"/>
        <w:lang w:val="fr-FR"/>
      </w:rPr>
      <w:t xml:space="preserve">EFAFLEX Tor- und Sicherheitssystem GmbH &amp; Co. KG | </w:t>
    </w:r>
    <w:hyperlink r:id="rId1" w:history="1">
      <w:r w:rsidRPr="004623FF">
        <w:rPr>
          <w:rStyle w:val="Hyperlink"/>
          <w:rFonts w:ascii="Arial" w:hAnsi="Arial" w:cs="Arial"/>
          <w:sz w:val="20"/>
          <w:szCs w:val="20"/>
          <w:lang w:val="fr-FR"/>
        </w:rPr>
        <w:t>www.efaflex.com</w:t>
      </w:r>
    </w:hyperlink>
  </w:p>
  <w:p w14:paraId="3DBB7CF9" w14:textId="2A10BEA1" w:rsidR="00283AE2" w:rsidRPr="004623FF" w:rsidRDefault="00A71595" w:rsidP="00A71595">
    <w:pPr>
      <w:pStyle w:val="Fuzeile"/>
      <w:rPr>
        <w:lang w:val="fr-FR"/>
      </w:rPr>
    </w:pPr>
    <w:r w:rsidRPr="004623FF">
      <w:rPr>
        <w:rFonts w:ascii="Arial" w:hAnsi="Arial" w:cs="Arial"/>
        <w:sz w:val="20"/>
        <w:szCs w:val="20"/>
        <w:lang w:val="fr-FR"/>
      </w:rPr>
      <w:t>Version 04/2025 – 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16CDD" w14:textId="77777777" w:rsidR="00DF66FE" w:rsidRDefault="00DF66FE" w:rsidP="00E07C95">
      <w:pPr>
        <w:spacing w:after="0" w:line="240" w:lineRule="auto"/>
      </w:pPr>
      <w:r>
        <w:separator/>
      </w:r>
    </w:p>
  </w:footnote>
  <w:footnote w:type="continuationSeparator" w:id="0">
    <w:p w14:paraId="633C3D16" w14:textId="77777777" w:rsidR="00DF66FE" w:rsidRDefault="00DF66FE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3E70D05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484E"/>
    <w:rsid w:val="0006524B"/>
    <w:rsid w:val="0015074B"/>
    <w:rsid w:val="001813DB"/>
    <w:rsid w:val="002442ED"/>
    <w:rsid w:val="00283AE2"/>
    <w:rsid w:val="0029639D"/>
    <w:rsid w:val="00326F90"/>
    <w:rsid w:val="003500FD"/>
    <w:rsid w:val="003D1D8B"/>
    <w:rsid w:val="004623FF"/>
    <w:rsid w:val="00512667"/>
    <w:rsid w:val="006C3CDC"/>
    <w:rsid w:val="007A0B54"/>
    <w:rsid w:val="008529A7"/>
    <w:rsid w:val="008D7260"/>
    <w:rsid w:val="00963369"/>
    <w:rsid w:val="00A71595"/>
    <w:rsid w:val="00AA1D8D"/>
    <w:rsid w:val="00B47730"/>
    <w:rsid w:val="00B92ABD"/>
    <w:rsid w:val="00CB0664"/>
    <w:rsid w:val="00CB15BC"/>
    <w:rsid w:val="00DF66FE"/>
    <w:rsid w:val="00E07C95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1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319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STT-L Clear Eco (321)</TermName>
          <TermId xmlns="http://schemas.microsoft.com/office/infopath/2007/PartnerControls">68ef392a-2cec-4f7c-a5d5-a2203b41fa03</TermId>
        </TermInfo>
      </Terms>
    </ic30b02f2e4442e282db724ab73aab5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  <ds:schemaRef ds:uri="6ad4aa7e-c367-41ad-8338-313dadb59002"/>
    <ds:schemaRef ds:uri="21d3f174-afc7-4cdc-a51d-00a52e5e8803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6E1B41-5100-43F5-AEA4-14DE2EC3D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7</cp:revision>
  <dcterms:created xsi:type="dcterms:W3CDTF">2025-07-16T09:14:00Z</dcterms:created>
  <dcterms:modified xsi:type="dcterms:W3CDTF">2025-09-03T07:36:00Z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319;#STT-L Clear Eco (321)|68ef392a-2cec-4f7c-a5d5-a2203b41fa03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319;#STT-L Clear Eco (321)|68ef392a-2cec-4f7c-a5d5-a2203b41fa03</vt:lpwstr>
  </property>
</Properties>
</file>