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BC12CF9" w:rsidR="00E07C95" w:rsidRPr="002A58E7" w:rsidRDefault="002A58E7" w:rsidP="19FFE5DE">
      <w:pPr>
        <w:rPr>
          <w:rFonts w:ascii="Arial" w:hAnsi="Arial" w:cs="Arial"/>
          <w:b/>
          <w:bCs/>
          <w:sz w:val="28"/>
          <w:szCs w:val="28"/>
          <w:lang w:val="en-GB"/>
        </w:rPr>
      </w:pPr>
      <w:r w:rsidRPr="002A58E7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2A58E7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2A58E7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2A58E7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284AF9" w:rsidRPr="002A58E7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284AF9" w:rsidRPr="002A58E7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284AF9" w:rsidRPr="002A58E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284AF9" w:rsidRPr="002A58E7">
        <w:rPr>
          <w:rFonts w:ascii="Arial" w:hAnsi="Arial" w:cs="Arial"/>
          <w:b/>
          <w:bCs/>
          <w:sz w:val="28"/>
          <w:szCs w:val="28"/>
          <w:lang w:val="en-GB"/>
        </w:rPr>
        <w:t>Therm</w:t>
      </w:r>
      <w:proofErr w:type="spellEnd"/>
      <w:r w:rsidR="00284AF9" w:rsidRPr="002A58E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284AF9" w:rsidRPr="002A58E7">
        <w:rPr>
          <w:rFonts w:ascii="Arial" w:hAnsi="Arial" w:cs="Arial"/>
          <w:b/>
          <w:bCs/>
          <w:sz w:val="28"/>
          <w:szCs w:val="28"/>
          <w:lang w:val="en-GB"/>
        </w:rPr>
        <w:t>Premium</w:t>
      </w:r>
      <w:r w:rsidR="00E07C95" w:rsidRPr="002A58E7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3C900776" w14:textId="15D44B00" w:rsidR="00DA78D3" w:rsidRDefault="00DA78D3" w:rsidP="00E07C95">
      <w:pPr>
        <w:rPr>
          <w:rFonts w:ascii="Arial" w:hAnsi="Arial" w:cs="Arial"/>
          <w:sz w:val="20"/>
          <w:szCs w:val="20"/>
          <w:lang w:val="en-GB"/>
        </w:rPr>
      </w:pPr>
      <w:r w:rsidRPr="00DA78D3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DA78D3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DA78D3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DA78D3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DA78D3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DA78D3">
        <w:rPr>
          <w:rFonts w:ascii="Arial" w:hAnsi="Arial" w:cs="Arial"/>
          <w:b/>
          <w:bCs/>
          <w:sz w:val="20"/>
          <w:szCs w:val="20"/>
          <w:lang w:val="en-GB"/>
        </w:rPr>
        <w:t>Therm</w:t>
      </w:r>
      <w:proofErr w:type="spellEnd"/>
      <w:r w:rsidRPr="00DA78D3">
        <w:rPr>
          <w:rFonts w:ascii="Arial" w:hAnsi="Arial" w:cs="Arial"/>
          <w:b/>
          <w:bCs/>
          <w:sz w:val="20"/>
          <w:szCs w:val="20"/>
          <w:lang w:val="en-GB"/>
        </w:rPr>
        <w:t xml:space="preserve"> Premium” </w:t>
      </w:r>
      <w:r w:rsidRPr="00DA78D3">
        <w:rPr>
          <w:rFonts w:ascii="Arial" w:hAnsi="Arial" w:cs="Arial"/>
          <w:sz w:val="20"/>
          <w:szCs w:val="20"/>
          <w:lang w:val="en-GB"/>
        </w:rPr>
        <w:t>for demanding industrial continuous operation. This door combines first-class performance with outstanding durability.</w:t>
      </w:r>
    </w:p>
    <w:p w14:paraId="3C9B70CD" w14:textId="23DEFCAC" w:rsidR="00E07C95" w:rsidRPr="00DA78D3" w:rsidRDefault="00CC107F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DA78D3">
        <w:rPr>
          <w:rFonts w:ascii="Arial" w:hAnsi="Arial" w:cs="Arial"/>
          <w:color w:val="FF0000"/>
          <w:sz w:val="20"/>
          <w:szCs w:val="20"/>
          <w:lang w:val="en-GB"/>
        </w:rPr>
        <w:t xml:space="preserve"> </w:t>
      </w:r>
      <w:r w:rsidR="00E07C95" w:rsidRPr="00DA78D3">
        <w:rPr>
          <w:rFonts w:ascii="Arial" w:hAnsi="Arial" w:cs="Arial"/>
          <w:b/>
          <w:caps/>
          <w:szCs w:val="20"/>
          <w:lang w:val="en-GB"/>
        </w:rPr>
        <w:t>Tech</w:t>
      </w:r>
      <w:r w:rsidR="002A58E7" w:rsidRPr="00DA78D3">
        <w:rPr>
          <w:rFonts w:ascii="Arial" w:hAnsi="Arial" w:cs="Arial"/>
          <w:b/>
          <w:caps/>
          <w:szCs w:val="20"/>
          <w:lang w:val="en-GB"/>
        </w:rPr>
        <w:t>nical features</w:t>
      </w:r>
    </w:p>
    <w:p w14:paraId="1A925BF0" w14:textId="77777777" w:rsidR="00530505" w:rsidRPr="001A7E07" w:rsidRDefault="00530505" w:rsidP="00530505">
      <w:pPr>
        <w:pStyle w:val="Listenabsatz"/>
        <w:numPr>
          <w:ilvl w:val="0"/>
          <w:numId w:val="12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7BDDB5D7" w14:textId="77777777" w:rsidR="00530505" w:rsidRPr="001A7E07" w:rsidRDefault="00530505" w:rsidP="00530505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0395E707" w14:textId="77777777" w:rsidR="00530505" w:rsidRPr="006212DE" w:rsidRDefault="00530505" w:rsidP="0053050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28CCBD01" w14:textId="77777777" w:rsidR="00530505" w:rsidRPr="00153CA6" w:rsidRDefault="00530505" w:rsidP="0053050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517B9173" w14:textId="77777777" w:rsidR="00530505" w:rsidRDefault="00530505" w:rsidP="0053050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02D26C54" w:rsidR="00E07C95" w:rsidRPr="00530505" w:rsidRDefault="00A4373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30505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530505">
        <w:rPr>
          <w:rFonts w:ascii="Arial" w:hAnsi="Arial" w:cs="Arial"/>
          <w:sz w:val="20"/>
          <w:szCs w:val="20"/>
          <w:lang w:val="en-GB"/>
        </w:rPr>
        <w:t xml:space="preserve"> 2</w:t>
      </w:r>
      <w:r w:rsidRPr="00530505">
        <w:rPr>
          <w:rFonts w:ascii="Arial" w:hAnsi="Arial" w:cs="Arial"/>
          <w:sz w:val="20"/>
          <w:szCs w:val="20"/>
          <w:lang w:val="en-GB"/>
        </w:rPr>
        <w:t>.</w:t>
      </w:r>
      <w:r w:rsidR="00DF110F" w:rsidRPr="00530505">
        <w:rPr>
          <w:rFonts w:ascii="Arial" w:hAnsi="Arial" w:cs="Arial"/>
          <w:sz w:val="20"/>
          <w:szCs w:val="20"/>
          <w:lang w:val="en-GB"/>
        </w:rPr>
        <w:t>0</w:t>
      </w:r>
      <w:r w:rsidR="00E07C95" w:rsidRPr="00530505">
        <w:rPr>
          <w:rFonts w:ascii="Arial" w:hAnsi="Arial" w:cs="Arial"/>
          <w:sz w:val="20"/>
          <w:szCs w:val="20"/>
          <w:lang w:val="en-GB"/>
        </w:rPr>
        <w:t xml:space="preserve"> m/s;</w:t>
      </w:r>
      <w:r w:rsidRPr="00530505">
        <w:rPr>
          <w:rFonts w:ascii="Arial" w:hAnsi="Arial" w:cs="Arial"/>
          <w:sz w:val="20"/>
          <w:szCs w:val="20"/>
          <w:lang w:val="en-GB"/>
        </w:rPr>
        <w:t xml:space="preserve"> closing speed up to </w:t>
      </w:r>
      <w:r w:rsidR="00E07C95" w:rsidRPr="00530505">
        <w:rPr>
          <w:rFonts w:ascii="Arial" w:hAnsi="Arial" w:cs="Arial"/>
          <w:sz w:val="20"/>
          <w:szCs w:val="20"/>
          <w:lang w:val="en-GB"/>
        </w:rPr>
        <w:t>1</w:t>
      </w:r>
      <w:r w:rsidRPr="00530505">
        <w:rPr>
          <w:rFonts w:ascii="Arial" w:hAnsi="Arial" w:cs="Arial"/>
          <w:sz w:val="20"/>
          <w:szCs w:val="20"/>
          <w:lang w:val="en-GB"/>
        </w:rPr>
        <w:t>.</w:t>
      </w:r>
      <w:r w:rsidR="00E07C95" w:rsidRPr="00530505">
        <w:rPr>
          <w:rFonts w:ascii="Arial" w:hAnsi="Arial" w:cs="Arial"/>
          <w:sz w:val="20"/>
          <w:szCs w:val="20"/>
          <w:lang w:val="en-GB"/>
        </w:rPr>
        <w:t>0 m/s</w:t>
      </w:r>
    </w:p>
    <w:p w14:paraId="312486DD" w14:textId="77777777" w:rsidR="00A43735" w:rsidRDefault="00A43735" w:rsidP="00A4373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61568BAC" w14:textId="77777777" w:rsidR="00A43735" w:rsidRDefault="00A43735" w:rsidP="00A43735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B95327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7792B4CC" w:rsidR="00E07C95" w:rsidRPr="002A58E7" w:rsidRDefault="002A58E7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2A58E7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56EC18AF" w:rsidR="00E07C95" w:rsidRPr="002A58E7" w:rsidRDefault="002A58E7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2A58E7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2A58E7">
        <w:rPr>
          <w:rFonts w:ascii="Arial" w:hAnsi="Arial" w:cs="Arial"/>
          <w:sz w:val="20"/>
          <w:szCs w:val="20"/>
          <w:lang w:val="en-GB"/>
        </w:rPr>
        <w:t>: DIN EN 12424</w:t>
      </w:r>
      <w:r w:rsidR="00DF110F" w:rsidRPr="002A58E7">
        <w:rPr>
          <w:rFonts w:ascii="Arial" w:hAnsi="Arial" w:cs="Arial"/>
          <w:sz w:val="20"/>
          <w:szCs w:val="20"/>
          <w:lang w:val="en-GB"/>
        </w:rPr>
        <w:t xml:space="preserve">, </w:t>
      </w:r>
      <w:r w:rsidRPr="002A58E7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2A58E7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0DC87B0" w14:textId="4D329B5C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7E5CD5">
        <w:rPr>
          <w:rFonts w:ascii="Arial" w:hAnsi="Arial" w:cs="Arial"/>
          <w:sz w:val="20"/>
          <w:szCs w:val="20"/>
          <w:lang w:val="de-DE"/>
        </w:rPr>
        <w:t>W</w:t>
      </w:r>
      <w:r w:rsidR="002A58E7">
        <w:rPr>
          <w:rFonts w:ascii="Arial" w:hAnsi="Arial" w:cs="Arial"/>
          <w:sz w:val="20"/>
          <w:szCs w:val="20"/>
          <w:lang w:val="de-DE"/>
        </w:rPr>
        <w:t>atertightness</w:t>
      </w:r>
      <w:proofErr w:type="spellEnd"/>
      <w:r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D01184">
        <w:rPr>
          <w:rFonts w:ascii="Arial" w:hAnsi="Arial" w:cs="Arial"/>
          <w:sz w:val="20"/>
          <w:szCs w:val="20"/>
          <w:lang w:val="de-DE"/>
        </w:rPr>
        <w:t>Class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074E550A" w14:textId="12B86704" w:rsidR="00E07C95" w:rsidRPr="00D01184" w:rsidRDefault="00D01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01184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D01184">
        <w:rPr>
          <w:rFonts w:ascii="Arial" w:hAnsi="Arial" w:cs="Arial"/>
          <w:sz w:val="20"/>
          <w:szCs w:val="20"/>
          <w:lang w:val="en-GB"/>
        </w:rPr>
        <w:t>Class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63211BE6" w14:textId="7ACC5DD0" w:rsidR="00E07C95" w:rsidRPr="00D01184" w:rsidRDefault="00D01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01184"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Pr="00D01184">
        <w:rPr>
          <w:rFonts w:ascii="Arial" w:hAnsi="Arial" w:cs="Arial"/>
          <w:sz w:val="20"/>
          <w:szCs w:val="20"/>
          <w:lang w:val="en-GB"/>
        </w:rPr>
        <w:t>up to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 24 dB(A)</w:t>
      </w:r>
    </w:p>
    <w:p w14:paraId="08383A66" w14:textId="308D3E41" w:rsidR="00E07C95" w:rsidRPr="00D01184" w:rsidRDefault="00D0118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D01184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Pr="00D01184">
        <w:rPr>
          <w:rFonts w:ascii="Arial" w:hAnsi="Arial" w:cs="Arial"/>
          <w:sz w:val="20"/>
          <w:szCs w:val="20"/>
          <w:lang w:val="en-GB"/>
        </w:rPr>
        <w:t>up to</w:t>
      </w:r>
      <w:r w:rsidR="00E07C95" w:rsidRPr="00D01184">
        <w:rPr>
          <w:rFonts w:ascii="Arial" w:hAnsi="Arial" w:cs="Arial"/>
          <w:sz w:val="20"/>
          <w:szCs w:val="20"/>
          <w:lang w:val="en-GB"/>
        </w:rPr>
        <w:t xml:space="preserve"> 1,4 W/m²K</w:t>
      </w:r>
    </w:p>
    <w:p w14:paraId="7025077C" w14:textId="77777777" w:rsidR="00E07C95" w:rsidRPr="00D01184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D01184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7FC32CC4" w:rsidR="00E07C95" w:rsidRPr="00996AA1" w:rsidRDefault="00D01184" w:rsidP="00E07C95">
      <w:pPr>
        <w:rPr>
          <w:rFonts w:ascii="Arial" w:hAnsi="Arial" w:cs="Arial"/>
          <w:caps/>
          <w:lang w:val="en-GB"/>
        </w:rPr>
      </w:pPr>
      <w:r w:rsidRPr="00996AA1">
        <w:rPr>
          <w:rFonts w:ascii="Arial" w:hAnsi="Arial" w:cs="Arial"/>
          <w:b/>
          <w:caps/>
          <w:sz w:val="24"/>
          <w:lang w:val="en-GB"/>
        </w:rPr>
        <w:lastRenderedPageBreak/>
        <w:t>dimensio</w:t>
      </w:r>
      <w:r w:rsidR="00996AA1" w:rsidRPr="00996AA1">
        <w:rPr>
          <w:rFonts w:ascii="Arial" w:hAnsi="Arial" w:cs="Arial"/>
          <w:b/>
          <w:caps/>
          <w:sz w:val="24"/>
          <w:lang w:val="en-GB"/>
        </w:rPr>
        <w:t>ns of the clear o</w:t>
      </w:r>
      <w:r w:rsidR="00996AA1"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1F22C6EF" w:rsidR="00E07C95" w:rsidRPr="00996AA1" w:rsidRDefault="00996AA1" w:rsidP="00E07C95">
      <w:pPr>
        <w:rPr>
          <w:rFonts w:ascii="Arial" w:hAnsi="Arial" w:cs="Arial"/>
          <w:lang w:val="en-GB"/>
        </w:rPr>
      </w:pPr>
      <w:r w:rsidRPr="00996AA1">
        <w:rPr>
          <w:rFonts w:ascii="Arial" w:hAnsi="Arial" w:cs="Arial"/>
          <w:lang w:val="en-GB"/>
        </w:rPr>
        <w:t>Width</w:t>
      </w:r>
      <w:r w:rsidR="00E07C95" w:rsidRPr="00996AA1">
        <w:rPr>
          <w:rFonts w:ascii="Arial" w:hAnsi="Arial" w:cs="Arial"/>
          <w:lang w:val="en-GB"/>
        </w:rPr>
        <w:t xml:space="preserve"> = ............... mm</w:t>
      </w:r>
    </w:p>
    <w:p w14:paraId="1E535133" w14:textId="12F97DA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996AA1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25497" w14:textId="77777777" w:rsidR="00695381" w:rsidRDefault="00695381" w:rsidP="00E07C95">
      <w:pPr>
        <w:spacing w:after="0" w:line="240" w:lineRule="auto"/>
      </w:pPr>
      <w:r>
        <w:separator/>
      </w:r>
    </w:p>
  </w:endnote>
  <w:endnote w:type="continuationSeparator" w:id="0">
    <w:p w14:paraId="536F707A" w14:textId="77777777" w:rsidR="00695381" w:rsidRDefault="0069538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392FE054" w:rsidR="00283AE2" w:rsidRDefault="00D01184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6AF3136D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D01184">
      <w:rPr>
        <w:rFonts w:ascii="Arial" w:hAnsi="Arial" w:cs="Arial"/>
        <w:sz w:val="20"/>
        <w:szCs w:val="20"/>
        <w:lang w:val="de-DE"/>
      </w:rPr>
      <w:t>Subject</w:t>
    </w:r>
    <w:proofErr w:type="spellEnd"/>
    <w:r w:rsidR="00D01184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D01184">
      <w:rPr>
        <w:rFonts w:ascii="Arial" w:hAnsi="Arial" w:cs="Arial"/>
        <w:sz w:val="20"/>
        <w:szCs w:val="20"/>
        <w:lang w:val="de-DE"/>
      </w:rPr>
      <w:t>technical</w:t>
    </w:r>
    <w:proofErr w:type="spellEnd"/>
    <w:r w:rsidR="00D01184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D01184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11091" w14:textId="77777777" w:rsidR="00695381" w:rsidRDefault="00695381" w:rsidP="00E07C95">
      <w:pPr>
        <w:spacing w:after="0" w:line="240" w:lineRule="auto"/>
      </w:pPr>
      <w:r>
        <w:separator/>
      </w:r>
    </w:p>
  </w:footnote>
  <w:footnote w:type="continuationSeparator" w:id="0">
    <w:p w14:paraId="607D564A" w14:textId="77777777" w:rsidR="00695381" w:rsidRDefault="0069538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7AE7"/>
    <w:rsid w:val="0015074B"/>
    <w:rsid w:val="001813DB"/>
    <w:rsid w:val="0022115E"/>
    <w:rsid w:val="002442ED"/>
    <w:rsid w:val="00283AE2"/>
    <w:rsid w:val="00284AF9"/>
    <w:rsid w:val="0029639D"/>
    <w:rsid w:val="002A58E7"/>
    <w:rsid w:val="00326F90"/>
    <w:rsid w:val="00512667"/>
    <w:rsid w:val="00530505"/>
    <w:rsid w:val="00695381"/>
    <w:rsid w:val="006C3CDC"/>
    <w:rsid w:val="006E119F"/>
    <w:rsid w:val="007210E4"/>
    <w:rsid w:val="007A0B54"/>
    <w:rsid w:val="008529A7"/>
    <w:rsid w:val="00996AA1"/>
    <w:rsid w:val="00A43735"/>
    <w:rsid w:val="00AA1D8D"/>
    <w:rsid w:val="00B47730"/>
    <w:rsid w:val="00B95327"/>
    <w:rsid w:val="00B95E76"/>
    <w:rsid w:val="00CB0664"/>
    <w:rsid w:val="00CB15BC"/>
    <w:rsid w:val="00CC107F"/>
    <w:rsid w:val="00CE7AEF"/>
    <w:rsid w:val="00D01184"/>
    <w:rsid w:val="00DA78D3"/>
    <w:rsid w:val="00DF110F"/>
    <w:rsid w:val="00E07C95"/>
    <w:rsid w:val="00EA3830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Premium (290)</TermName>
          <TermId xmlns="http://schemas.microsoft.com/office/infopath/2007/PartnerControls">304c5a2f-fcf9-45ad-b408-7891dc163926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47DBD-F547-4CC7-BA33-7BFE73595E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1442</Characters>
  <Application>Microsoft Office Word</Application>
  <DocSecurity>0</DocSecurity>
  <Lines>12</Lines>
  <Paragraphs>3</Paragraphs>
  <ScaleCrop>false</ScaleCrop>
  <Manager/>
  <Company/>
  <LinksUpToDate>false</LinksUpToDate>
  <CharactersWithSpaces>1667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15</cp:revision>
  <dcterms:created xsi:type="dcterms:W3CDTF">2025-07-16T09:14:00Z</dcterms:created>
  <dcterms:modified xsi:type="dcterms:W3CDTF">2025-08-04T08:31:00Z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355;#SST-L Therm Premium (290)|304c5a2f-fcf9-45ad-b408-7891dc163926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355;#SST-L Therm Premium (290)|304c5a2f-fcf9-45ad-b408-7891dc163926</vt:lpwstr>
  </property>
</Properties>
</file>