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73798B0B" w:rsidR="00E07C95" w:rsidRDefault="00DF6DDB" w:rsidP="19FFE5DE">
      <w:pPr>
        <w:rPr>
          <w:rFonts w:ascii="Arial" w:hAnsi="Arial" w:cs="Arial"/>
          <w:b/>
          <w:bCs/>
          <w:sz w:val="28"/>
          <w:szCs w:val="28"/>
          <w:lang w:val="de-DE"/>
        </w:rPr>
      </w:pPr>
      <w:r>
        <w:rPr>
          <w:rFonts w:ascii="Arial" w:hAnsi="Arial" w:cs="Arial"/>
          <w:b/>
          <w:bCs/>
          <w:sz w:val="28"/>
          <w:szCs w:val="28"/>
          <w:lang w:val="de-DE"/>
        </w:rPr>
        <w:t>„EFA-3D-SCAN</w:t>
      </w:r>
      <w:r w:rsidR="00E07C95" w:rsidRPr="008268E6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3B312323" w14:textId="77777777" w:rsidR="009025FA" w:rsidRDefault="009025FA" w:rsidP="00356688">
      <w:pPr>
        <w:tabs>
          <w:tab w:val="left" w:pos="3155"/>
        </w:tabs>
        <w:rPr>
          <w:rFonts w:ascii="Arial" w:hAnsi="Arial" w:cs="Arial"/>
          <w:sz w:val="20"/>
          <w:szCs w:val="20"/>
          <w:lang w:val="en-GB"/>
        </w:rPr>
      </w:pPr>
      <w:r w:rsidRPr="009025FA">
        <w:rPr>
          <w:rFonts w:ascii="Arial" w:hAnsi="Arial" w:cs="Arial"/>
          <w:sz w:val="20"/>
          <w:szCs w:val="20"/>
          <w:lang w:val="en-GB"/>
        </w:rPr>
        <w:t>The EFA-3D-SCAN is an advanced laser sensor that combines motion detection, area monitoring and safety. The technology is based on the principle of time-of-flight measurement to create precise 3D detection fields.</w:t>
      </w:r>
    </w:p>
    <w:p w14:paraId="31AE5C88" w14:textId="75E3B203" w:rsidR="0034545A" w:rsidRPr="009025FA" w:rsidRDefault="00E07C95" w:rsidP="00356688">
      <w:pPr>
        <w:tabs>
          <w:tab w:val="left" w:pos="3155"/>
        </w:tabs>
        <w:rPr>
          <w:rFonts w:ascii="Arial" w:hAnsi="Arial" w:cs="Arial"/>
          <w:b/>
          <w:caps/>
          <w:szCs w:val="20"/>
          <w:lang w:val="en-GB"/>
        </w:rPr>
      </w:pPr>
      <w:r w:rsidRPr="009025FA">
        <w:rPr>
          <w:rFonts w:ascii="Arial" w:hAnsi="Arial" w:cs="Arial"/>
          <w:b/>
          <w:caps/>
          <w:szCs w:val="20"/>
          <w:lang w:val="en-GB"/>
        </w:rPr>
        <w:t>Techni</w:t>
      </w:r>
      <w:r w:rsidR="00356688" w:rsidRPr="009025FA">
        <w:rPr>
          <w:rFonts w:ascii="Arial" w:hAnsi="Arial" w:cs="Arial"/>
          <w:b/>
          <w:caps/>
          <w:szCs w:val="20"/>
          <w:lang w:val="en-GB"/>
        </w:rPr>
        <w:t>cal features</w:t>
      </w:r>
      <w:r w:rsidR="00356688" w:rsidRPr="009025FA">
        <w:rPr>
          <w:rFonts w:ascii="Arial" w:hAnsi="Arial" w:cs="Arial"/>
          <w:b/>
          <w:caps/>
          <w:szCs w:val="20"/>
          <w:lang w:val="en-GB"/>
        </w:rPr>
        <w:tab/>
      </w:r>
    </w:p>
    <w:p w14:paraId="09A22375" w14:textId="53D7D00F" w:rsidR="00C26570" w:rsidRPr="00C26570" w:rsidRDefault="00C26570" w:rsidP="00D255CD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b/>
          <w:caps/>
          <w:sz w:val="20"/>
          <w:szCs w:val="20"/>
          <w:lang w:val="en-GB"/>
        </w:rPr>
      </w:pPr>
      <w:r w:rsidRPr="00C26570">
        <w:rPr>
          <w:rFonts w:ascii="Arial" w:hAnsi="Arial" w:cs="Arial"/>
          <w:bCs/>
          <w:sz w:val="20"/>
          <w:szCs w:val="20"/>
          <w:lang w:val="en-GB"/>
        </w:rPr>
        <w:t>LASER scanner technology, time-of-flight measurement</w:t>
      </w:r>
    </w:p>
    <w:p w14:paraId="331D915F" w14:textId="5EC16864" w:rsidR="00966001" w:rsidRPr="00966001" w:rsidRDefault="00966001" w:rsidP="00D255CD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caps/>
          <w:sz w:val="20"/>
          <w:szCs w:val="20"/>
          <w:lang w:val="en-GB"/>
        </w:rPr>
      </w:pPr>
      <w:r>
        <w:rPr>
          <w:rFonts w:ascii="Arial" w:hAnsi="Arial" w:cs="Arial"/>
          <w:bCs/>
          <w:caps/>
          <w:sz w:val="20"/>
          <w:szCs w:val="20"/>
          <w:lang w:val="en-GB"/>
        </w:rPr>
        <w:t xml:space="preserve">3D </w:t>
      </w:r>
      <w:r>
        <w:rPr>
          <w:rFonts w:ascii="Arial" w:hAnsi="Arial" w:cs="Arial"/>
          <w:bCs/>
          <w:sz w:val="20"/>
          <w:szCs w:val="20"/>
          <w:lang w:val="en-GB"/>
        </w:rPr>
        <w:t>coverage of the apron using sensor technology</w:t>
      </w:r>
    </w:p>
    <w:p w14:paraId="0434B19B" w14:textId="574D2A0F" w:rsidR="00FD4EF3" w:rsidRPr="00966001" w:rsidRDefault="00966001" w:rsidP="00D255CD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cap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Contactless</w:t>
      </w:r>
      <w:r w:rsidR="00A13A82">
        <w:rPr>
          <w:rFonts w:ascii="Arial" w:hAnsi="Arial" w:cs="Arial"/>
          <w:bCs/>
          <w:sz w:val="20"/>
          <w:szCs w:val="20"/>
          <w:lang w:val="en-GB"/>
        </w:rPr>
        <w:t xml:space="preserve"> opening</w:t>
      </w:r>
    </w:p>
    <w:p w14:paraId="29578CC2" w14:textId="5829F9AF" w:rsidR="00FD4EF3" w:rsidRPr="00A13A82" w:rsidRDefault="00FD4EF3" w:rsidP="00D255CD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caps/>
          <w:sz w:val="20"/>
          <w:szCs w:val="20"/>
          <w:lang w:val="en-GB"/>
        </w:rPr>
      </w:pPr>
      <w:r w:rsidRPr="00A13A82">
        <w:rPr>
          <w:rFonts w:ascii="Arial" w:hAnsi="Arial" w:cs="Arial"/>
          <w:bCs/>
          <w:sz w:val="20"/>
          <w:szCs w:val="20"/>
          <w:lang w:val="en-GB"/>
        </w:rPr>
        <w:t>E</w:t>
      </w:r>
      <w:r w:rsidR="00A13A82" w:rsidRPr="00A13A82">
        <w:rPr>
          <w:rFonts w:ascii="Arial" w:hAnsi="Arial" w:cs="Arial"/>
          <w:bCs/>
          <w:sz w:val="20"/>
          <w:szCs w:val="20"/>
          <w:lang w:val="en-GB"/>
        </w:rPr>
        <w:t>nergy savings through direction d</w:t>
      </w:r>
      <w:r w:rsidR="00A13A82">
        <w:rPr>
          <w:rFonts w:ascii="Arial" w:hAnsi="Arial" w:cs="Arial"/>
          <w:bCs/>
          <w:sz w:val="20"/>
          <w:szCs w:val="20"/>
          <w:lang w:val="en-GB"/>
        </w:rPr>
        <w:t>etection</w:t>
      </w:r>
    </w:p>
    <w:p w14:paraId="6DA5ABED" w14:textId="440F6B44" w:rsidR="009346E7" w:rsidRPr="00782BCA" w:rsidRDefault="00A13A82" w:rsidP="00D255CD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caps/>
          <w:sz w:val="20"/>
          <w:szCs w:val="20"/>
          <w:lang w:val="en-GB"/>
        </w:rPr>
      </w:pPr>
      <w:r w:rsidRPr="00782BCA">
        <w:rPr>
          <w:rFonts w:ascii="Arial" w:hAnsi="Arial" w:cs="Arial"/>
          <w:bCs/>
          <w:sz w:val="20"/>
          <w:szCs w:val="20"/>
          <w:lang w:val="en-GB"/>
        </w:rPr>
        <w:t>Programming an</w:t>
      </w:r>
      <w:r w:rsidR="00782BCA" w:rsidRPr="00782BCA">
        <w:rPr>
          <w:rFonts w:ascii="Arial" w:hAnsi="Arial" w:cs="Arial"/>
          <w:bCs/>
          <w:sz w:val="20"/>
          <w:szCs w:val="20"/>
          <w:lang w:val="en-GB"/>
        </w:rPr>
        <w:t>d diagnostics possible v</w:t>
      </w:r>
      <w:r w:rsidR="00782BCA">
        <w:rPr>
          <w:rFonts w:ascii="Arial" w:hAnsi="Arial" w:cs="Arial"/>
          <w:bCs/>
          <w:sz w:val="20"/>
          <w:szCs w:val="20"/>
          <w:lang w:val="en-GB"/>
        </w:rPr>
        <w:t>ia app</w:t>
      </w:r>
    </w:p>
    <w:p w14:paraId="78B21695" w14:textId="28BA9C01" w:rsidR="00FF2A50" w:rsidRPr="00365A09" w:rsidRDefault="00782BCA" w:rsidP="00FF2A50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caps/>
          <w:sz w:val="20"/>
          <w:szCs w:val="20"/>
          <w:lang w:val="de-DE"/>
        </w:rPr>
      </w:pPr>
      <w:proofErr w:type="spellStart"/>
      <w:r>
        <w:rPr>
          <w:rFonts w:ascii="Arial" w:hAnsi="Arial" w:cs="Arial"/>
          <w:bCs/>
          <w:sz w:val="20"/>
          <w:szCs w:val="20"/>
          <w:lang w:val="de-DE"/>
        </w:rPr>
        <w:t>Dimensions</w:t>
      </w:r>
      <w:proofErr w:type="spellEnd"/>
      <w:r w:rsidR="00E31833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C4797F">
        <w:rPr>
          <w:rFonts w:ascii="Arial" w:hAnsi="Arial" w:cs="Arial"/>
          <w:bCs/>
          <w:sz w:val="20"/>
          <w:szCs w:val="20"/>
          <w:lang w:val="de-DE"/>
        </w:rPr>
        <w:t>159</w:t>
      </w:r>
      <w:r w:rsidR="00EE3B92">
        <w:rPr>
          <w:rFonts w:ascii="Arial" w:hAnsi="Arial" w:cs="Arial"/>
          <w:bCs/>
          <w:sz w:val="20"/>
          <w:szCs w:val="20"/>
          <w:lang w:val="de-DE"/>
        </w:rPr>
        <w:t xml:space="preserve"> mm (H) x 208 mm (</w:t>
      </w:r>
      <w:r>
        <w:rPr>
          <w:rFonts w:ascii="Arial" w:hAnsi="Arial" w:cs="Arial"/>
          <w:bCs/>
          <w:sz w:val="20"/>
          <w:szCs w:val="20"/>
          <w:lang w:val="de-DE"/>
        </w:rPr>
        <w:t>W</w:t>
      </w:r>
      <w:r w:rsidR="00EE3B92">
        <w:rPr>
          <w:rFonts w:ascii="Arial" w:hAnsi="Arial" w:cs="Arial"/>
          <w:bCs/>
          <w:sz w:val="20"/>
          <w:szCs w:val="20"/>
          <w:lang w:val="de-DE"/>
        </w:rPr>
        <w:t>) x 127 mm (</w:t>
      </w:r>
      <w:r>
        <w:rPr>
          <w:rFonts w:ascii="Arial" w:hAnsi="Arial" w:cs="Arial"/>
          <w:bCs/>
          <w:sz w:val="20"/>
          <w:szCs w:val="20"/>
          <w:lang w:val="de-DE"/>
        </w:rPr>
        <w:t>D</w:t>
      </w:r>
      <w:r w:rsidR="00EE3B92">
        <w:rPr>
          <w:rFonts w:ascii="Arial" w:hAnsi="Arial" w:cs="Arial"/>
          <w:bCs/>
          <w:sz w:val="20"/>
          <w:szCs w:val="20"/>
          <w:lang w:val="de-DE"/>
        </w:rPr>
        <w:t xml:space="preserve">) </w:t>
      </w:r>
    </w:p>
    <w:p w14:paraId="2BC6DC20" w14:textId="50DBD5B4" w:rsidR="00E07C95" w:rsidRPr="00356688" w:rsidRDefault="00356688" w:rsidP="00FD4EF3">
      <w:pPr>
        <w:rPr>
          <w:rFonts w:ascii="Arial" w:hAnsi="Arial" w:cs="Arial"/>
          <w:caps/>
          <w:sz w:val="20"/>
          <w:szCs w:val="20"/>
          <w:lang w:val="en-GB"/>
        </w:rPr>
      </w:pPr>
      <w:r w:rsidRPr="00356688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7025077C" w14:textId="7F9800C8" w:rsidR="00E07C95" w:rsidRDefault="00774DD0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Protection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class</w:t>
      </w:r>
      <w:proofErr w:type="spellEnd"/>
      <w:r w:rsidR="00DA7DDF">
        <w:rPr>
          <w:rFonts w:ascii="Arial" w:hAnsi="Arial" w:cs="Arial"/>
          <w:sz w:val="20"/>
          <w:szCs w:val="20"/>
          <w:lang w:val="de-DE"/>
        </w:rPr>
        <w:t>: IP</w:t>
      </w:r>
      <w:r w:rsidR="007A3380">
        <w:rPr>
          <w:rFonts w:ascii="Arial" w:hAnsi="Arial" w:cs="Arial"/>
          <w:sz w:val="20"/>
          <w:szCs w:val="20"/>
          <w:lang w:val="de-DE"/>
        </w:rPr>
        <w:t>65</w:t>
      </w:r>
    </w:p>
    <w:p w14:paraId="766403A6" w14:textId="294D2BD6" w:rsidR="00FF2A50" w:rsidRPr="00365A09" w:rsidRDefault="00B20479" w:rsidP="00FF2A50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>
        <w:rPr>
          <w:rFonts w:ascii="Arial" w:hAnsi="Arial" w:cs="Arial"/>
          <w:sz w:val="20"/>
          <w:szCs w:val="20"/>
          <w:lang w:val="de-DE"/>
        </w:rPr>
        <w:t>Temper</w:t>
      </w:r>
      <w:r w:rsidR="00774DD0">
        <w:rPr>
          <w:rFonts w:ascii="Arial" w:hAnsi="Arial" w:cs="Arial"/>
          <w:sz w:val="20"/>
          <w:szCs w:val="20"/>
          <w:lang w:val="de-DE"/>
        </w:rPr>
        <w:t>ature</w:t>
      </w:r>
      <w:proofErr w:type="spellEnd"/>
      <w:r w:rsidR="00774DD0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="00774DD0">
        <w:rPr>
          <w:rFonts w:ascii="Arial" w:hAnsi="Arial" w:cs="Arial"/>
          <w:sz w:val="20"/>
          <w:szCs w:val="20"/>
          <w:lang w:val="de-DE"/>
        </w:rPr>
        <w:t>range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: -30 </w:t>
      </w:r>
      <w:r w:rsidR="0036391A">
        <w:rPr>
          <w:rFonts w:ascii="Arial" w:hAnsi="Arial" w:cs="Arial"/>
          <w:sz w:val="20"/>
          <w:szCs w:val="20"/>
          <w:lang w:val="de-DE"/>
        </w:rPr>
        <w:t>°</w:t>
      </w:r>
      <w:r>
        <w:rPr>
          <w:rFonts w:ascii="Arial" w:hAnsi="Arial" w:cs="Arial"/>
          <w:sz w:val="20"/>
          <w:szCs w:val="20"/>
          <w:lang w:val="de-DE"/>
        </w:rPr>
        <w:t>C</w:t>
      </w:r>
      <w:r w:rsidR="00CD0883">
        <w:rPr>
          <w:rFonts w:ascii="Arial" w:hAnsi="Arial" w:cs="Arial"/>
          <w:sz w:val="20"/>
          <w:szCs w:val="20"/>
          <w:lang w:val="de-DE"/>
        </w:rPr>
        <w:t xml:space="preserve"> bis +60 </w:t>
      </w:r>
      <w:r w:rsidR="0036391A">
        <w:rPr>
          <w:rFonts w:ascii="Arial" w:hAnsi="Arial" w:cs="Arial"/>
          <w:sz w:val="20"/>
          <w:szCs w:val="20"/>
          <w:lang w:val="de-DE"/>
        </w:rPr>
        <w:t>°</w:t>
      </w:r>
      <w:r w:rsidR="00CD0883">
        <w:rPr>
          <w:rFonts w:ascii="Arial" w:hAnsi="Arial" w:cs="Arial"/>
          <w:sz w:val="20"/>
          <w:szCs w:val="20"/>
          <w:lang w:val="de-DE"/>
        </w:rPr>
        <w:t>C</w:t>
      </w:r>
    </w:p>
    <w:p w14:paraId="424C3659" w14:textId="77777777" w:rsidR="00FC7328" w:rsidRPr="00774DD0" w:rsidRDefault="00FC7328" w:rsidP="00774DD0">
      <w:pPr>
        <w:rPr>
          <w:rFonts w:ascii="Arial" w:hAnsi="Arial" w:cs="Arial"/>
          <w:lang w:val="de-DE"/>
        </w:rPr>
      </w:pPr>
      <w:r w:rsidRPr="00774DD0">
        <w:rPr>
          <w:rFonts w:ascii="Arial" w:hAnsi="Arial" w:cs="Arial"/>
          <w:b/>
          <w:caps/>
          <w:sz w:val="24"/>
          <w:lang w:val="de-DE"/>
        </w:rPr>
        <w:t>INSTALLATION HEIGHT</w:t>
      </w:r>
    </w:p>
    <w:p w14:paraId="1C5D84E2" w14:textId="447259CB" w:rsidR="00FF2A50" w:rsidRPr="00FF2A50" w:rsidRDefault="00FF2A50" w:rsidP="00774DD0">
      <w:pPr>
        <w:pStyle w:val="Listenabsatz"/>
        <w:numPr>
          <w:ilvl w:val="0"/>
          <w:numId w:val="11"/>
        </w:numPr>
        <w:rPr>
          <w:rFonts w:ascii="Arial" w:hAnsi="Arial" w:cs="Arial"/>
          <w:lang w:val="de-DE"/>
        </w:rPr>
      </w:pPr>
      <w:r w:rsidRPr="00FF2A50">
        <w:rPr>
          <w:rFonts w:ascii="Arial" w:hAnsi="Arial" w:cs="Arial"/>
          <w:lang w:val="de-DE"/>
        </w:rPr>
        <w:t xml:space="preserve">2 m </w:t>
      </w:r>
      <w:proofErr w:type="spellStart"/>
      <w:r w:rsidR="00FC7328">
        <w:rPr>
          <w:rFonts w:ascii="Arial" w:hAnsi="Arial" w:cs="Arial"/>
          <w:lang w:val="de-DE"/>
        </w:rPr>
        <w:t>up</w:t>
      </w:r>
      <w:proofErr w:type="spellEnd"/>
      <w:r w:rsidR="00FC7328">
        <w:rPr>
          <w:rFonts w:ascii="Arial" w:hAnsi="Arial" w:cs="Arial"/>
          <w:lang w:val="de-DE"/>
        </w:rPr>
        <w:t xml:space="preserve"> to</w:t>
      </w:r>
      <w:r w:rsidRPr="00FF2A50">
        <w:rPr>
          <w:rFonts w:ascii="Arial" w:hAnsi="Arial" w:cs="Arial"/>
          <w:lang w:val="de-DE"/>
        </w:rPr>
        <w:t xml:space="preserve"> 10 m</w:t>
      </w:r>
    </w:p>
    <w:p w14:paraId="1E535133" w14:textId="20E74CEB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2E870" w14:textId="77777777" w:rsidR="004B646F" w:rsidRDefault="004B646F" w:rsidP="00E07C95">
      <w:pPr>
        <w:spacing w:after="0" w:line="240" w:lineRule="auto"/>
      </w:pPr>
      <w:r>
        <w:separator/>
      </w:r>
    </w:p>
  </w:endnote>
  <w:endnote w:type="continuationSeparator" w:id="0">
    <w:p w14:paraId="3EC7045E" w14:textId="77777777" w:rsidR="004B646F" w:rsidRDefault="004B646F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44035A03" w:rsidR="00283AE2" w:rsidRDefault="00356688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07287F4A" w:rsidR="00283AE2" w:rsidRPr="009F5BF4" w:rsidRDefault="7FDBB62C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7FDBB62C">
      <w:rPr>
        <w:rFonts w:ascii="Arial" w:hAnsi="Arial" w:cs="Arial"/>
        <w:sz w:val="20"/>
        <w:szCs w:val="20"/>
        <w:lang w:val="de-DE"/>
      </w:rPr>
      <w:t xml:space="preserve">Stand 06/2025 – </w:t>
    </w:r>
    <w:proofErr w:type="spellStart"/>
    <w:r w:rsidR="00A838C7">
      <w:rPr>
        <w:rFonts w:ascii="Arial" w:hAnsi="Arial" w:cs="Arial"/>
        <w:sz w:val="20"/>
        <w:szCs w:val="20"/>
        <w:lang w:val="de-DE"/>
      </w:rPr>
      <w:t>Subject</w:t>
    </w:r>
    <w:proofErr w:type="spellEnd"/>
    <w:r w:rsidR="00A838C7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A838C7">
      <w:rPr>
        <w:rFonts w:ascii="Arial" w:hAnsi="Arial" w:cs="Arial"/>
        <w:sz w:val="20"/>
        <w:szCs w:val="20"/>
        <w:lang w:val="de-DE"/>
      </w:rPr>
      <w:t>technical</w:t>
    </w:r>
    <w:proofErr w:type="spellEnd"/>
    <w:r w:rsidR="00A838C7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A838C7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C6E62" w14:textId="77777777" w:rsidR="004B646F" w:rsidRDefault="004B646F" w:rsidP="00E07C95">
      <w:pPr>
        <w:spacing w:after="0" w:line="240" w:lineRule="auto"/>
      </w:pPr>
      <w:r>
        <w:separator/>
      </w:r>
    </w:p>
  </w:footnote>
  <w:footnote w:type="continuationSeparator" w:id="0">
    <w:p w14:paraId="40EDC7AD" w14:textId="77777777" w:rsidR="004B646F" w:rsidRDefault="004B646F" w:rsidP="00E07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7FDBB62C" w14:paraId="3BAA9363" w14:textId="77777777" w:rsidTr="7FDBB62C">
      <w:trPr>
        <w:trHeight w:val="300"/>
      </w:trPr>
      <w:tc>
        <w:tcPr>
          <w:tcW w:w="2880" w:type="dxa"/>
        </w:tcPr>
        <w:p w14:paraId="71FDAF41" w14:textId="3C11DFED" w:rsidR="7FDBB62C" w:rsidRDefault="7FDBB62C" w:rsidP="7FDBB62C">
          <w:pPr>
            <w:pStyle w:val="Kopfzeile"/>
            <w:ind w:left="-115"/>
          </w:pPr>
        </w:p>
      </w:tc>
      <w:tc>
        <w:tcPr>
          <w:tcW w:w="2880" w:type="dxa"/>
        </w:tcPr>
        <w:p w14:paraId="710ED0DC" w14:textId="7BDCE554" w:rsidR="7FDBB62C" w:rsidRDefault="7FDBB62C" w:rsidP="7FDBB62C">
          <w:pPr>
            <w:pStyle w:val="Kopfzeile"/>
            <w:jc w:val="center"/>
          </w:pPr>
        </w:p>
      </w:tc>
      <w:tc>
        <w:tcPr>
          <w:tcW w:w="2880" w:type="dxa"/>
        </w:tcPr>
        <w:p w14:paraId="68B9C660" w14:textId="147B6681" w:rsidR="7FDBB62C" w:rsidRDefault="7FDBB62C" w:rsidP="7FDBB62C">
          <w:pPr>
            <w:pStyle w:val="Kopfzeile"/>
            <w:ind w:right="-115"/>
            <w:jc w:val="right"/>
          </w:pPr>
        </w:p>
      </w:tc>
    </w:tr>
  </w:tbl>
  <w:p w14:paraId="37383161" w14:textId="468B17C5" w:rsidR="7FDBB62C" w:rsidRDefault="7FDBB62C" w:rsidP="7FDBB6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B182367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7D7612"/>
    <w:multiLevelType w:val="hybridMultilevel"/>
    <w:tmpl w:val="999A556A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292658"/>
    <w:multiLevelType w:val="hybridMultilevel"/>
    <w:tmpl w:val="68B8B9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83764"/>
    <w:multiLevelType w:val="hybridMultilevel"/>
    <w:tmpl w:val="4A286DB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C462C"/>
    <w:multiLevelType w:val="hybridMultilevel"/>
    <w:tmpl w:val="8722A7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66DBC"/>
    <w:multiLevelType w:val="hybridMultilevel"/>
    <w:tmpl w:val="0BB20F2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9C924B0"/>
    <w:multiLevelType w:val="hybridMultilevel"/>
    <w:tmpl w:val="92625F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70920"/>
    <w:multiLevelType w:val="hybridMultilevel"/>
    <w:tmpl w:val="A288E0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4"/>
  </w:num>
  <w:num w:numId="12" w16cid:durableId="354549937">
    <w:abstractNumId w:val="13"/>
  </w:num>
  <w:num w:numId="13" w16cid:durableId="620496332">
    <w:abstractNumId w:val="10"/>
  </w:num>
  <w:num w:numId="14" w16cid:durableId="1798716440">
    <w:abstractNumId w:val="11"/>
  </w:num>
  <w:num w:numId="15" w16cid:durableId="186409249">
    <w:abstractNumId w:val="16"/>
  </w:num>
  <w:num w:numId="16" w16cid:durableId="1053118957">
    <w:abstractNumId w:val="12"/>
  </w:num>
  <w:num w:numId="17" w16cid:durableId="9475398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1B87"/>
    <w:rsid w:val="00034616"/>
    <w:rsid w:val="0006063C"/>
    <w:rsid w:val="00085B1F"/>
    <w:rsid w:val="00114156"/>
    <w:rsid w:val="0015074B"/>
    <w:rsid w:val="00163141"/>
    <w:rsid w:val="001813DB"/>
    <w:rsid w:val="002442ED"/>
    <w:rsid w:val="00283AE2"/>
    <w:rsid w:val="0029639D"/>
    <w:rsid w:val="002D5700"/>
    <w:rsid w:val="00326F90"/>
    <w:rsid w:val="0034545A"/>
    <w:rsid w:val="00356688"/>
    <w:rsid w:val="0036391A"/>
    <w:rsid w:val="00365A09"/>
    <w:rsid w:val="003979F1"/>
    <w:rsid w:val="003B24CC"/>
    <w:rsid w:val="004B646F"/>
    <w:rsid w:val="004E79C1"/>
    <w:rsid w:val="00512667"/>
    <w:rsid w:val="005F5E43"/>
    <w:rsid w:val="006F51A5"/>
    <w:rsid w:val="00774DD0"/>
    <w:rsid w:val="00782BCA"/>
    <w:rsid w:val="007A3380"/>
    <w:rsid w:val="008163CD"/>
    <w:rsid w:val="008268E6"/>
    <w:rsid w:val="008529A7"/>
    <w:rsid w:val="009025FA"/>
    <w:rsid w:val="009346E7"/>
    <w:rsid w:val="00966001"/>
    <w:rsid w:val="00A13A82"/>
    <w:rsid w:val="00A25D13"/>
    <w:rsid w:val="00A34FA5"/>
    <w:rsid w:val="00A838C7"/>
    <w:rsid w:val="00AA1D8D"/>
    <w:rsid w:val="00AB1884"/>
    <w:rsid w:val="00B20479"/>
    <w:rsid w:val="00B47730"/>
    <w:rsid w:val="00C26570"/>
    <w:rsid w:val="00C4531E"/>
    <w:rsid w:val="00C4797F"/>
    <w:rsid w:val="00C723CB"/>
    <w:rsid w:val="00C92E6D"/>
    <w:rsid w:val="00CB0664"/>
    <w:rsid w:val="00CB15BC"/>
    <w:rsid w:val="00CD0883"/>
    <w:rsid w:val="00D14B65"/>
    <w:rsid w:val="00D255CD"/>
    <w:rsid w:val="00DA7DDF"/>
    <w:rsid w:val="00DF6DDB"/>
    <w:rsid w:val="00E07C95"/>
    <w:rsid w:val="00E31833"/>
    <w:rsid w:val="00EA44C2"/>
    <w:rsid w:val="00EB2DA3"/>
    <w:rsid w:val="00EE3B92"/>
    <w:rsid w:val="00F0433C"/>
    <w:rsid w:val="00F43A3B"/>
    <w:rsid w:val="00F72E0A"/>
    <w:rsid w:val="00F86F48"/>
    <w:rsid w:val="00FC693F"/>
    <w:rsid w:val="00FC7328"/>
    <w:rsid w:val="00FD4EF3"/>
    <w:rsid w:val="00FF2A50"/>
    <w:rsid w:val="19FFE5DE"/>
    <w:rsid w:val="7FDBB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352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Zubehör Elektrik</TermName>
          <TermId xmlns="http://schemas.microsoft.com/office/infopath/2007/PartnerControls">7bc6a8f8-35af-48f8-90ea-b8d4d16cecde</TermId>
        </TermInfo>
      </Terms>
    </ic30b02f2e4442e282db724ab73aab5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B90EC9-2895-4A3D-8981-56922BB629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561</Characters>
  <Application>Microsoft Office Word</Application>
  <DocSecurity>0</DocSecurity>
  <Lines>4</Lines>
  <Paragraphs>1</Paragraphs>
  <ScaleCrop>false</ScaleCrop>
  <Manager/>
  <Company/>
  <LinksUpToDate>false</LinksUpToDate>
  <CharactersWithSpaces>649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11</cp:revision>
  <cp:lastPrinted>2025-07-10T05:26:00Z</cp:lastPrinted>
  <dcterms:created xsi:type="dcterms:W3CDTF">2025-08-04T08:50:00Z</dcterms:created>
  <dcterms:modified xsi:type="dcterms:W3CDTF">2025-08-04T09:23:00Z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352;#Zubehör Elektrik|7bc6a8f8-35af-48f8-90ea-b8d4d16cecde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352;#Zubehör Elektrik|7bc6a8f8-35af-48f8-90ea-b8d4d16cecde</vt:lpwstr>
  </property>
</Properties>
</file>