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22D080B2" w:rsidR="00E07C95" w:rsidRPr="008268E6" w:rsidRDefault="00E07C95" w:rsidP="19FFE5DE">
      <w:pPr>
        <w:rPr>
          <w:rFonts w:ascii="Arial" w:hAnsi="Arial" w:cs="Arial"/>
          <w:lang w:val="de-DE"/>
        </w:rPr>
      </w:pPr>
      <w:r w:rsidRPr="008268E6">
        <w:rPr>
          <w:rFonts w:ascii="Arial" w:hAnsi="Arial" w:cs="Arial"/>
          <w:b/>
          <w:bCs/>
          <w:sz w:val="28"/>
          <w:szCs w:val="28"/>
          <w:lang w:val="de-DE"/>
        </w:rPr>
        <w:t>SCHNELLLAUF-</w:t>
      </w:r>
      <w:r w:rsidR="008C50FE">
        <w:rPr>
          <w:rFonts w:ascii="Arial" w:hAnsi="Arial" w:cs="Arial"/>
          <w:b/>
          <w:bCs/>
          <w:sz w:val="28"/>
          <w:szCs w:val="28"/>
          <w:lang w:val="de-DE"/>
        </w:rPr>
        <w:t>RO</w:t>
      </w:r>
      <w:r w:rsidR="00A27E9C">
        <w:rPr>
          <w:rFonts w:ascii="Arial" w:hAnsi="Arial" w:cs="Arial"/>
          <w:b/>
          <w:bCs/>
          <w:sz w:val="28"/>
          <w:szCs w:val="28"/>
          <w:lang w:val="de-DE"/>
        </w:rPr>
        <w:t>LL</w:t>
      </w:r>
      <w:r w:rsidRPr="008268E6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8C50FE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8C50FE" w:rsidRPr="008C50FE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75361D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 xml:space="preserve"> </w:t>
      </w:r>
      <w:r w:rsidR="008C50FE">
        <w:rPr>
          <w:rFonts w:ascii="Arial" w:hAnsi="Arial" w:cs="Arial"/>
          <w:b/>
          <w:bCs/>
          <w:sz w:val="28"/>
          <w:szCs w:val="28"/>
          <w:lang w:val="de-DE"/>
        </w:rPr>
        <w:t>-L MS Performance</w:t>
      </w:r>
      <w:r w:rsidRPr="008268E6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43BB4761" w:rsidR="00E07C95" w:rsidRPr="00A27E9C" w:rsidRDefault="00A27E9C" w:rsidP="00E07C95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Das Schnelllaufrolltor EFA-SRT</w:t>
      </w:r>
      <w:r w:rsidRPr="00A27E9C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>
        <w:rPr>
          <w:rFonts w:ascii="Arial" w:hAnsi="Arial" w:cs="Arial"/>
          <w:sz w:val="20"/>
          <w:szCs w:val="20"/>
          <w:lang w:val="de-DE"/>
        </w:rPr>
        <w:t xml:space="preserve">-L/S MS Performance ist ein Maschinenschutztor-Sicherheitsbauteil mit nachgewiesenem Perfomance Level “d“ für sicherheitsrelevante Funktionen nach DIN EN ISO 13849-1 und -2. Es ist eine alleineinwirkende kraftbetriebene, beweglich trennende Schutzeinrichtung mit Verrieglung nach DIN EN ISO 14120 sowie eine Personen-Rückhalte-Einrichtung. </w:t>
      </w:r>
    </w:p>
    <w:p w14:paraId="3592A2FD" w14:textId="77777777" w:rsidR="00BB5731" w:rsidRDefault="00E07C95" w:rsidP="00BB5731">
      <w:pPr>
        <w:rPr>
          <w:rFonts w:ascii="Arial" w:hAnsi="Arial" w:cs="Arial"/>
          <w:b/>
          <w:caps/>
          <w:color w:val="FF000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3C866DD8" w:rsidR="00E07C95" w:rsidRPr="0047058D" w:rsidRDefault="00B330A6" w:rsidP="0047058D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de-DE"/>
        </w:rPr>
      </w:pPr>
      <w:r w:rsidRPr="0047058D">
        <w:rPr>
          <w:rFonts w:ascii="Arial" w:hAnsi="Arial" w:cs="Arial"/>
          <w:sz w:val="20"/>
          <w:szCs w:val="20"/>
          <w:lang w:val="de-DE"/>
        </w:rPr>
        <w:t>Die Zargen bestehen aus Aluminium-</w:t>
      </w:r>
      <w:proofErr w:type="spellStart"/>
      <w:r w:rsidRPr="0047058D">
        <w:rPr>
          <w:rFonts w:ascii="Arial" w:hAnsi="Arial" w:cs="Arial"/>
          <w:sz w:val="20"/>
          <w:szCs w:val="20"/>
          <w:lang w:val="de-DE"/>
        </w:rPr>
        <w:t>Stangpressprofilen</w:t>
      </w:r>
      <w:proofErr w:type="spellEnd"/>
      <w:r w:rsidRPr="0047058D">
        <w:rPr>
          <w:rFonts w:ascii="Arial" w:hAnsi="Arial" w:cs="Arial"/>
          <w:sz w:val="20"/>
          <w:szCs w:val="20"/>
          <w:lang w:val="de-DE"/>
        </w:rPr>
        <w:t xml:space="preserve"> mit integrierten Kabelkanälen für 400/230 V getrennt von 24V. Die Unterkonstruktion bei der freistehenden Variante besteht aus zwei gekanteten, verzinkten U-Blechen, die miteinander verschraubt sind.</w:t>
      </w:r>
      <w:r w:rsidR="0047058D">
        <w:rPr>
          <w:rFonts w:ascii="Arial" w:hAnsi="Arial" w:cs="Arial"/>
          <w:sz w:val="20"/>
          <w:szCs w:val="20"/>
          <w:lang w:val="de-DE"/>
        </w:rPr>
        <w:br/>
      </w:r>
    </w:p>
    <w:p w14:paraId="5A08E096" w14:textId="36B78FDE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B330A6">
        <w:rPr>
          <w:rFonts w:ascii="Arial" w:hAnsi="Arial" w:cs="Arial"/>
          <w:sz w:val="20"/>
          <w:szCs w:val="20"/>
          <w:lang w:val="de-DE"/>
        </w:rPr>
        <w:t xml:space="preserve">Das Torblatt ist mit der Wickelwelle verbunden. Der Behang besteht aus 2 mm dicken Weich-PVC-Sichtstreifen, die mit 2 mm dicken Warnstreifen verschweißt sind. </w:t>
      </w:r>
      <w:r w:rsidR="00BB5731">
        <w:rPr>
          <w:rFonts w:ascii="Arial" w:hAnsi="Arial" w:cs="Arial"/>
          <w:sz w:val="20"/>
          <w:szCs w:val="20"/>
          <w:lang w:val="de-DE"/>
        </w:rPr>
        <w:br/>
      </w:r>
      <w:r w:rsidR="00B330A6">
        <w:rPr>
          <w:rFonts w:ascii="Arial" w:hAnsi="Arial" w:cs="Arial"/>
          <w:sz w:val="20"/>
          <w:szCs w:val="20"/>
          <w:lang w:val="de-DE"/>
        </w:rPr>
        <w:t>Die Warnstreifen sind aus Transilon-Material (TO1/TS1/TO5/TS5)</w:t>
      </w:r>
      <w:r w:rsidR="00BB5731">
        <w:rPr>
          <w:rFonts w:ascii="Arial" w:hAnsi="Arial" w:cs="Arial"/>
          <w:sz w:val="20"/>
          <w:szCs w:val="20"/>
          <w:lang w:val="de-DE"/>
        </w:rPr>
        <w:t>.</w:t>
      </w:r>
    </w:p>
    <w:p w14:paraId="1503C3F1" w14:textId="0E7C391B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  <w:r w:rsidR="0047058D">
        <w:rPr>
          <w:rFonts w:ascii="Arial" w:hAnsi="Arial" w:cs="Arial"/>
          <w:sz w:val="20"/>
          <w:szCs w:val="20"/>
          <w:lang w:val="de-DE"/>
        </w:rPr>
        <w:t>.</w:t>
      </w:r>
    </w:p>
    <w:p w14:paraId="4C80A242" w14:textId="4EA767D8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</w:t>
      </w:r>
      <w:r w:rsidR="00BB5731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1,</w:t>
      </w:r>
      <w:r w:rsidR="00BB5731">
        <w:rPr>
          <w:rFonts w:ascii="Arial" w:hAnsi="Arial" w:cs="Arial"/>
          <w:sz w:val="20"/>
          <w:szCs w:val="20"/>
          <w:lang w:val="de-DE"/>
        </w:rPr>
        <w:t>6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  <w:r w:rsidR="0047058D">
        <w:rPr>
          <w:rFonts w:ascii="Arial" w:hAnsi="Arial" w:cs="Arial"/>
          <w:sz w:val="20"/>
          <w:szCs w:val="20"/>
          <w:lang w:val="de-DE"/>
        </w:rPr>
        <w:t>.</w:t>
      </w:r>
    </w:p>
    <w:p w14:paraId="7DDD902B" w14:textId="14F18EB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BB5731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</w:t>
      </w:r>
      <w:r w:rsidR="00BB5731">
        <w:rPr>
          <w:rFonts w:ascii="Arial" w:hAnsi="Arial" w:cs="Arial"/>
          <w:sz w:val="20"/>
          <w:szCs w:val="20"/>
          <w:lang w:val="de-DE"/>
        </w:rPr>
        <w:t xml:space="preserve">Professional MS </w:t>
      </w:r>
      <w:r w:rsidRPr="007E5CD5">
        <w:rPr>
          <w:rFonts w:ascii="Arial" w:hAnsi="Arial" w:cs="Arial"/>
          <w:sz w:val="20"/>
          <w:szCs w:val="20"/>
          <w:lang w:val="de-DE"/>
        </w:rPr>
        <w:t>mit integriertem Frequenzumformer im Kunststoff-Schaltschrank (IP65), Stromanschluss 230V/400V bei 50</w:t>
      </w:r>
      <w:r w:rsidR="00BB5731">
        <w:rPr>
          <w:rFonts w:ascii="Arial" w:hAnsi="Arial" w:cs="Arial"/>
          <w:sz w:val="20"/>
          <w:szCs w:val="20"/>
          <w:lang w:val="de-DE"/>
        </w:rPr>
        <w:t>- 60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Hz (bauseits)</w:t>
      </w:r>
      <w:r w:rsidR="005549ED">
        <w:rPr>
          <w:rFonts w:ascii="Arial" w:hAnsi="Arial" w:cs="Arial"/>
          <w:sz w:val="20"/>
          <w:szCs w:val="20"/>
          <w:lang w:val="de-DE"/>
        </w:rPr>
        <w:t>.</w:t>
      </w:r>
    </w:p>
    <w:p w14:paraId="37F0CBCA" w14:textId="00656A4F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  <w:r w:rsidR="00BB5731">
        <w:rPr>
          <w:rFonts w:ascii="Arial" w:hAnsi="Arial" w:cs="Arial"/>
          <w:sz w:val="20"/>
          <w:szCs w:val="20"/>
          <w:lang w:val="de-DE"/>
        </w:rPr>
        <w:t>.</w:t>
      </w:r>
    </w:p>
    <w:p w14:paraId="2BC6DC20" w14:textId="4D6F2DBD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4F53E106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Klasse </w:t>
      </w:r>
      <w:r w:rsidR="00BB5731">
        <w:rPr>
          <w:rFonts w:ascii="Arial" w:hAnsi="Arial" w:cs="Arial"/>
          <w:sz w:val="20"/>
          <w:szCs w:val="20"/>
          <w:lang w:val="de-DE"/>
        </w:rPr>
        <w:t>0</w:t>
      </w:r>
    </w:p>
    <w:p w14:paraId="074E550A" w14:textId="0E655BEA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BB5731">
        <w:rPr>
          <w:rFonts w:ascii="Arial" w:hAnsi="Arial" w:cs="Arial"/>
          <w:sz w:val="20"/>
          <w:szCs w:val="20"/>
          <w:lang w:val="de-DE"/>
        </w:rPr>
        <w:t>0</w:t>
      </w:r>
    </w:p>
    <w:p w14:paraId="7D2A91D7" w14:textId="77777777" w:rsidR="00BB5731" w:rsidRDefault="00E07C95" w:rsidP="00BB5731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Schalldämmung: DIN EN ISO 717-1, bis </w:t>
      </w:r>
      <w:r w:rsidR="00BB5731">
        <w:rPr>
          <w:rFonts w:ascii="Arial" w:hAnsi="Arial" w:cs="Arial"/>
          <w:sz w:val="20"/>
          <w:szCs w:val="20"/>
          <w:lang w:val="de-DE"/>
        </w:rPr>
        <w:t>12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7025077C" w14:textId="7A468902" w:rsidR="00E07C95" w:rsidRPr="00BB5731" w:rsidRDefault="00BB5731" w:rsidP="00BB5731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Zyklen p.a.: 1.000.000 </w:t>
      </w:r>
      <w:r w:rsidR="00E07C95" w:rsidRPr="00BB5731"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D62632C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 xml:space="preserve">Breite = </w:t>
      </w:r>
      <w:r w:rsidR="005549ED" w:rsidRPr="005549ED">
        <w:rPr>
          <w:rFonts w:ascii="Arial" w:hAnsi="Arial" w:cs="Arial"/>
          <w:lang w:val="de-DE"/>
        </w:rPr>
        <w:t>...............</w:t>
      </w:r>
      <w:r w:rsidRPr="000A6047">
        <w:rPr>
          <w:rFonts w:ascii="Arial" w:hAnsi="Arial" w:cs="Arial"/>
          <w:lang w:val="de-DE"/>
        </w:rPr>
        <w:t>mm</w:t>
      </w:r>
    </w:p>
    <w:p w14:paraId="1E535133" w14:textId="189A8036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</w:t>
      </w:r>
      <w:r w:rsidR="00BB5731">
        <w:rPr>
          <w:rFonts w:ascii="Arial" w:hAnsi="Arial" w:cs="Arial"/>
          <w:lang w:val="de-DE"/>
        </w:rPr>
        <w:t xml:space="preserve"> </w:t>
      </w:r>
      <w:r w:rsidR="005549ED" w:rsidRPr="005549ED">
        <w:rPr>
          <w:rFonts w:ascii="Arial" w:hAnsi="Arial" w:cs="Arial"/>
          <w:lang w:val="de-DE"/>
        </w:rPr>
        <w:t>...............</w:t>
      </w:r>
      <w:r w:rsidRPr="000A6047">
        <w:rPr>
          <w:rFonts w:ascii="Arial" w:hAnsi="Arial" w:cs="Arial"/>
          <w:lang w:val="de-DE"/>
        </w:rPr>
        <w:t>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29AB8" w14:textId="77777777" w:rsidR="008609C7" w:rsidRDefault="008609C7" w:rsidP="00E07C95">
      <w:pPr>
        <w:spacing w:after="0" w:line="240" w:lineRule="auto"/>
      </w:pPr>
      <w:r>
        <w:separator/>
      </w:r>
    </w:p>
  </w:endnote>
  <w:endnote w:type="continuationSeparator" w:id="0">
    <w:p w14:paraId="3C0E27D2" w14:textId="77777777" w:rsidR="008609C7" w:rsidRDefault="008609C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118E0" w14:textId="77777777" w:rsidR="008609C7" w:rsidRDefault="008609C7" w:rsidP="00E07C95">
      <w:pPr>
        <w:spacing w:after="0" w:line="240" w:lineRule="auto"/>
      </w:pPr>
      <w:r>
        <w:separator/>
      </w:r>
    </w:p>
  </w:footnote>
  <w:footnote w:type="continuationSeparator" w:id="0">
    <w:p w14:paraId="31D320C7" w14:textId="77777777" w:rsidR="008609C7" w:rsidRDefault="008609C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FBD0218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9520BF"/>
    <w:multiLevelType w:val="hybridMultilevel"/>
    <w:tmpl w:val="81F05F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9259175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71B00"/>
    <w:rsid w:val="001813DB"/>
    <w:rsid w:val="00215A92"/>
    <w:rsid w:val="002442ED"/>
    <w:rsid w:val="00283AE2"/>
    <w:rsid w:val="0029639D"/>
    <w:rsid w:val="002B64A0"/>
    <w:rsid w:val="0032338D"/>
    <w:rsid w:val="00326F90"/>
    <w:rsid w:val="0047058D"/>
    <w:rsid w:val="00512667"/>
    <w:rsid w:val="005549ED"/>
    <w:rsid w:val="0066220B"/>
    <w:rsid w:val="0075361D"/>
    <w:rsid w:val="008268E6"/>
    <w:rsid w:val="008529A7"/>
    <w:rsid w:val="008609C7"/>
    <w:rsid w:val="008C50FE"/>
    <w:rsid w:val="00A27E9C"/>
    <w:rsid w:val="00A57112"/>
    <w:rsid w:val="00AA1D8D"/>
    <w:rsid w:val="00B330A6"/>
    <w:rsid w:val="00B47730"/>
    <w:rsid w:val="00BB5731"/>
    <w:rsid w:val="00CB0664"/>
    <w:rsid w:val="00CB15BC"/>
    <w:rsid w:val="00E07C95"/>
    <w:rsid w:val="00F86F48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357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SRT-L MS Performance (318)</TermName>
          <TermId xmlns="http://schemas.microsoft.com/office/infopath/2007/PartnerControls">1a808655-9691-4af3-a5f9-3fbc9ba7a5c4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BDC4E6-B849-4C34-8409-CDB6A9BDCF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2025-09-24T07:04:00Z</dcterms:created>
  <dcterms:modified xsi:type="dcterms:W3CDTF">2025-09-24T07:04:00Z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357;#SRT-L MS Performance (318)|1a808655-9691-4af3-a5f9-3fbc9ba7a5c4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357;#SRT-L MS Performance (318)|1a808655-9691-4af3-a5f9-3fbc9ba7a5c4</vt:lpwstr>
  </property>
</Properties>
</file>