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B2E39" w14:textId="17E912FB" w:rsidR="00B5799C" w:rsidRDefault="00B5799C" w:rsidP="00812227">
      <w:pPr>
        <w:autoSpaceDE w:val="0"/>
        <w:autoSpaceDN w:val="0"/>
        <w:adjustRightInd w:val="0"/>
        <w:spacing w:after="0" w:line="240" w:lineRule="auto"/>
        <w:rPr>
          <w:rFonts w:ascii="Arial" w:hAnsi="Arial" w:cs="Arial"/>
          <w:b/>
          <w:bCs/>
          <w:sz w:val="28"/>
          <w:szCs w:val="28"/>
          <w:lang w:val="fr-FR"/>
        </w:rPr>
      </w:pPr>
      <w:r w:rsidRPr="00B5799C">
        <w:rPr>
          <w:rFonts w:ascii="Arial" w:hAnsi="Arial" w:cs="Arial"/>
          <w:b/>
          <w:bCs/>
          <w:sz w:val="28"/>
          <w:szCs w:val="28"/>
          <w:lang w:val="fr-FR"/>
        </w:rPr>
        <w:t>PORTE RULANTE RAPIDE, type « EFA-SRT</w:t>
      </w:r>
      <w:r w:rsidRPr="00B5799C">
        <w:rPr>
          <w:rFonts w:ascii="Arial" w:hAnsi="Arial" w:cs="Arial"/>
          <w:b/>
          <w:bCs/>
          <w:sz w:val="28"/>
          <w:szCs w:val="28"/>
          <w:vertAlign w:val="superscript"/>
          <w:lang w:val="fr-FR"/>
        </w:rPr>
        <w:t>®</w:t>
      </w:r>
      <w:r w:rsidRPr="00B5799C">
        <w:rPr>
          <w:rFonts w:ascii="Arial" w:hAnsi="Arial" w:cs="Arial"/>
          <w:b/>
          <w:bCs/>
          <w:sz w:val="28"/>
          <w:szCs w:val="28"/>
          <w:lang w:val="fr-FR"/>
        </w:rPr>
        <w:t>-L ECO »</w:t>
      </w:r>
    </w:p>
    <w:p w14:paraId="3D1FF9D7" w14:textId="77777777" w:rsidR="00B5799C" w:rsidRPr="00B5799C" w:rsidRDefault="00B5799C" w:rsidP="00812227">
      <w:pPr>
        <w:autoSpaceDE w:val="0"/>
        <w:autoSpaceDN w:val="0"/>
        <w:adjustRightInd w:val="0"/>
        <w:spacing w:after="0" w:line="240" w:lineRule="auto"/>
        <w:rPr>
          <w:rFonts w:ascii="Arial" w:hAnsi="Arial" w:cs="Arial"/>
          <w:b/>
          <w:bCs/>
          <w:sz w:val="28"/>
          <w:szCs w:val="28"/>
          <w:lang w:val="fr-FR"/>
        </w:rPr>
      </w:pPr>
    </w:p>
    <w:p w14:paraId="61840C0F" w14:textId="66ED5849" w:rsidR="00812227" w:rsidRDefault="00B5799C" w:rsidP="00812227">
      <w:pPr>
        <w:autoSpaceDE w:val="0"/>
        <w:autoSpaceDN w:val="0"/>
        <w:adjustRightInd w:val="0"/>
        <w:spacing w:after="0" w:line="240" w:lineRule="auto"/>
        <w:rPr>
          <w:rFonts w:ascii="Arial" w:hAnsi="Arial" w:cs="Arial"/>
          <w:b/>
          <w:bCs/>
          <w:sz w:val="20"/>
          <w:szCs w:val="20"/>
          <w:lang w:val="fr-FR"/>
        </w:rPr>
      </w:pPr>
      <w:r w:rsidRPr="00B5799C">
        <w:rPr>
          <w:rFonts w:ascii="Arial" w:hAnsi="Arial" w:cs="Arial"/>
          <w:b/>
          <w:bCs/>
          <w:sz w:val="20"/>
          <w:szCs w:val="20"/>
          <w:lang w:val="fr-FR"/>
        </w:rPr>
        <w:t>Porte roulante rapide de type « EFA-SRT</w:t>
      </w:r>
      <w:r w:rsidRPr="00B5799C">
        <w:rPr>
          <w:rFonts w:ascii="Arial" w:hAnsi="Arial" w:cs="Arial"/>
          <w:b/>
          <w:bCs/>
          <w:sz w:val="20"/>
          <w:szCs w:val="20"/>
          <w:vertAlign w:val="superscript"/>
          <w:lang w:val="fr-FR"/>
        </w:rPr>
        <w:t>®</w:t>
      </w:r>
      <w:r w:rsidRPr="00B5799C">
        <w:rPr>
          <w:rFonts w:ascii="Arial" w:hAnsi="Arial" w:cs="Arial"/>
          <w:b/>
          <w:bCs/>
          <w:sz w:val="20"/>
          <w:szCs w:val="20"/>
          <w:lang w:val="fr-FR"/>
        </w:rPr>
        <w:t>-L ECO »</w:t>
      </w:r>
      <w:r w:rsidRPr="00B5799C">
        <w:rPr>
          <w:rFonts w:ascii="Arial" w:hAnsi="Arial" w:cs="Arial"/>
          <w:sz w:val="20"/>
          <w:szCs w:val="20"/>
          <w:lang w:val="fr-FR"/>
        </w:rPr>
        <w:t>, avec motorisation électromécanique haute performance pour une utilisation en intérieur sans exposition au vent.</w:t>
      </w:r>
    </w:p>
    <w:p w14:paraId="2DD64C0B" w14:textId="77777777" w:rsidR="00B5799C" w:rsidRPr="00B5799C" w:rsidRDefault="00B5799C" w:rsidP="00812227">
      <w:pPr>
        <w:autoSpaceDE w:val="0"/>
        <w:autoSpaceDN w:val="0"/>
        <w:adjustRightInd w:val="0"/>
        <w:spacing w:after="0" w:line="240" w:lineRule="auto"/>
        <w:rPr>
          <w:rFonts w:ascii="Helvetica" w:hAnsi="Helvetica" w:cs="Helvetica"/>
          <w:sz w:val="20"/>
          <w:szCs w:val="20"/>
          <w:lang w:val="fr-FR"/>
        </w:rPr>
      </w:pPr>
    </w:p>
    <w:p w14:paraId="1277F250" w14:textId="77777777" w:rsidR="006422CF" w:rsidRPr="006422CF" w:rsidRDefault="006422CF" w:rsidP="006422CF">
      <w:pPr>
        <w:autoSpaceDE w:val="0"/>
        <w:autoSpaceDN w:val="0"/>
        <w:adjustRightInd w:val="0"/>
        <w:spacing w:after="0"/>
        <w:rPr>
          <w:rFonts w:ascii="Arial" w:hAnsi="Arial" w:cs="Arial"/>
          <w:sz w:val="20"/>
          <w:szCs w:val="20"/>
          <w:lang w:val="de-DE"/>
        </w:rPr>
      </w:pPr>
      <w:r w:rsidRPr="006422CF">
        <w:rPr>
          <w:rFonts w:ascii="Arial" w:hAnsi="Arial" w:cs="Arial"/>
          <w:b/>
          <w:caps/>
          <w:szCs w:val="20"/>
          <w:lang w:val="de-DE"/>
        </w:rPr>
        <w:t xml:space="preserve">CARACTÉRISTIQUES TECHNIQUES </w:t>
      </w:r>
    </w:p>
    <w:p w14:paraId="38137D30" w14:textId="77777777" w:rsidR="006422CF" w:rsidRPr="006422CF" w:rsidRDefault="006422CF" w:rsidP="006422CF">
      <w:pPr>
        <w:pStyle w:val="Listenabsatz"/>
        <w:autoSpaceDE w:val="0"/>
        <w:autoSpaceDN w:val="0"/>
        <w:adjustRightInd w:val="0"/>
        <w:spacing w:after="0"/>
        <w:ind w:left="284"/>
        <w:rPr>
          <w:rFonts w:ascii="Arial" w:hAnsi="Arial" w:cs="Arial"/>
          <w:sz w:val="20"/>
          <w:szCs w:val="20"/>
          <w:lang w:val="de-DE"/>
        </w:rPr>
      </w:pPr>
    </w:p>
    <w:p w14:paraId="7A40D64B" w14:textId="77777777" w:rsidR="00CD7073" w:rsidRDefault="006422CF" w:rsidP="00CD7073">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6422CF">
        <w:rPr>
          <w:rFonts w:ascii="Arial" w:hAnsi="Arial" w:cs="Arial"/>
          <w:sz w:val="20"/>
          <w:szCs w:val="20"/>
          <w:lang w:val="fr-FR"/>
        </w:rPr>
        <w:t>La compensation du poids est assurée par des contrepoids sans entretien et sans usure, intégrés dans les deux châssis latéraux. Le principal avantage de cette conception est qu'elle permet une ouverture (d'urgence) rapide et facile de la porte à tout moment, par exemple en cas de panne de courant. Il suffit pour cela d'actionner le câble de traction fourni de série. Le frein est alors desserré et la porte s'ouvre automatiquement. Les constructions avec ressorts de torsion ne sont pas autorisées.</w:t>
      </w:r>
    </w:p>
    <w:p w14:paraId="0D1A67FB" w14:textId="77777777" w:rsidR="00CD7073" w:rsidRDefault="00CD7073" w:rsidP="00CD7073">
      <w:pPr>
        <w:pStyle w:val="Listenabsatz"/>
        <w:autoSpaceDE w:val="0"/>
        <w:autoSpaceDN w:val="0"/>
        <w:adjustRightInd w:val="0"/>
        <w:spacing w:after="0"/>
        <w:ind w:left="284"/>
        <w:rPr>
          <w:rFonts w:ascii="Arial" w:hAnsi="Arial" w:cs="Arial"/>
          <w:sz w:val="20"/>
          <w:szCs w:val="20"/>
          <w:lang w:val="fr-FR"/>
        </w:rPr>
      </w:pPr>
    </w:p>
    <w:p w14:paraId="1E595C24" w14:textId="7E2C0821" w:rsidR="00475D9C" w:rsidRPr="00CD7073" w:rsidRDefault="00CD7073" w:rsidP="00CD7073">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CD7073">
        <w:rPr>
          <w:rFonts w:ascii="Arial" w:hAnsi="Arial" w:cs="Arial"/>
          <w:sz w:val="20"/>
          <w:szCs w:val="20"/>
          <w:lang w:val="fr-FR"/>
        </w:rPr>
        <w:t xml:space="preserve">Tablier : standard en PVC de 2 mm d'épaisseur, entièrement transparent, guidé latéralement et enroulé sur un arbre horizontal ; tabliers en PVC généralement équipés de bandes d'avertissement verticales. De plus, les guides latéraux doivent être équipés de boutons spéciaux de protection contre le vent. </w:t>
      </w:r>
      <w:r w:rsidRPr="00CD7073">
        <w:rPr>
          <w:rFonts w:ascii="Arial" w:hAnsi="Arial" w:cs="Arial"/>
          <w:sz w:val="20"/>
          <w:szCs w:val="20"/>
          <w:lang w:val="de-DE"/>
        </w:rPr>
        <w:t>Construction à cadre en acier galvanisé sendzimir de série.</w:t>
      </w:r>
    </w:p>
    <w:p w14:paraId="1697229C" w14:textId="77777777" w:rsidR="00CD7073" w:rsidRPr="00CD7073" w:rsidRDefault="00CD7073" w:rsidP="00CD7073">
      <w:pPr>
        <w:autoSpaceDE w:val="0"/>
        <w:autoSpaceDN w:val="0"/>
        <w:adjustRightInd w:val="0"/>
        <w:spacing w:after="0"/>
        <w:rPr>
          <w:rFonts w:ascii="Arial" w:hAnsi="Arial" w:cs="Arial"/>
          <w:sz w:val="20"/>
          <w:szCs w:val="20"/>
          <w:lang w:val="fr-FR"/>
        </w:rPr>
      </w:pPr>
    </w:p>
    <w:p w14:paraId="19CABB61" w14:textId="77777777" w:rsidR="00CD7073" w:rsidRDefault="00CD7073" w:rsidP="00EF3301">
      <w:pPr>
        <w:pStyle w:val="Listenabsatz"/>
        <w:numPr>
          <w:ilvl w:val="0"/>
          <w:numId w:val="10"/>
        </w:numPr>
        <w:spacing w:after="240"/>
        <w:ind w:left="284" w:hanging="284"/>
        <w:contextualSpacing w:val="0"/>
        <w:rPr>
          <w:rFonts w:ascii="Arial" w:hAnsi="Arial" w:cs="Arial"/>
          <w:sz w:val="20"/>
          <w:szCs w:val="20"/>
          <w:lang w:val="fr-FR"/>
        </w:rPr>
      </w:pPr>
      <w:r w:rsidRPr="00CD7073">
        <w:rPr>
          <w:rFonts w:ascii="Arial" w:hAnsi="Arial" w:cs="Arial"/>
          <w:b/>
          <w:bCs/>
          <w:sz w:val="20"/>
          <w:szCs w:val="20"/>
          <w:lang w:val="fr-FR"/>
        </w:rPr>
        <w:t xml:space="preserve">L'ENTRAÎNEMENT DE LA PORTE </w:t>
      </w:r>
      <w:r w:rsidRPr="00CD7073">
        <w:rPr>
          <w:rFonts w:ascii="Arial" w:hAnsi="Arial" w:cs="Arial"/>
          <w:sz w:val="20"/>
          <w:szCs w:val="20"/>
          <w:lang w:val="fr-FR"/>
        </w:rPr>
        <w:t>s'effectue au moyen d'un moteur-frein à engrenages, qui doit être conçu comme un moteur à haute fréquence. Les positions de la porte sont enregistrées en permanence à l'aide de détecteurs de proximité inductifs sans usure, les positions finales étant déterminées électroniquement. Les interrupteurs de fin de course électromécaniques ne sont pas autorisés à cet effet.</w:t>
      </w:r>
    </w:p>
    <w:p w14:paraId="0B1A9ADD" w14:textId="77777777" w:rsidR="0016275F" w:rsidRDefault="00F77636" w:rsidP="00D63B0D">
      <w:pPr>
        <w:pStyle w:val="Listenabsatz"/>
        <w:numPr>
          <w:ilvl w:val="0"/>
          <w:numId w:val="10"/>
        </w:numPr>
        <w:ind w:left="284" w:hanging="284"/>
        <w:rPr>
          <w:rFonts w:ascii="Arial" w:hAnsi="Arial" w:cs="Arial"/>
          <w:sz w:val="20"/>
          <w:szCs w:val="20"/>
          <w:lang w:val="fr-FR"/>
        </w:rPr>
      </w:pPr>
      <w:r w:rsidRPr="0016275F">
        <w:rPr>
          <w:rFonts w:ascii="Arial" w:hAnsi="Arial" w:cs="Arial"/>
          <w:sz w:val="20"/>
          <w:szCs w:val="20"/>
          <w:lang w:val="fr-FR"/>
        </w:rPr>
        <w:t>Vitesse d'ouverture jusqu'à 1,5 m/s ; vitesse de fermeture jusqu'à 0,75 m/s</w:t>
      </w:r>
    </w:p>
    <w:p w14:paraId="0C218238" w14:textId="77777777" w:rsidR="0016275F" w:rsidRDefault="0016275F" w:rsidP="0016275F">
      <w:pPr>
        <w:pStyle w:val="Listenabsatz"/>
        <w:ind w:left="284"/>
        <w:rPr>
          <w:rFonts w:ascii="Arial" w:hAnsi="Arial" w:cs="Arial"/>
          <w:sz w:val="20"/>
          <w:szCs w:val="20"/>
          <w:lang w:val="fr-FR"/>
        </w:rPr>
      </w:pPr>
    </w:p>
    <w:p w14:paraId="547D377A" w14:textId="77777777" w:rsidR="0016275F" w:rsidRDefault="0016275F" w:rsidP="00D63B0D">
      <w:pPr>
        <w:pStyle w:val="Listenabsatz"/>
        <w:numPr>
          <w:ilvl w:val="0"/>
          <w:numId w:val="10"/>
        </w:numPr>
        <w:ind w:left="284" w:hanging="284"/>
        <w:rPr>
          <w:rFonts w:ascii="Arial" w:hAnsi="Arial" w:cs="Arial"/>
          <w:sz w:val="20"/>
          <w:szCs w:val="20"/>
          <w:lang w:val="fr-FR"/>
        </w:rPr>
      </w:pPr>
      <w:r w:rsidRPr="0016275F">
        <w:rPr>
          <w:rFonts w:ascii="Arial" w:hAnsi="Arial" w:cs="Arial"/>
          <w:b/>
          <w:bCs/>
          <w:sz w:val="20"/>
          <w:szCs w:val="20"/>
          <w:lang w:val="fr-FR"/>
        </w:rPr>
        <w:t xml:space="preserve">La </w:t>
      </w:r>
      <w:r w:rsidRPr="0016275F">
        <w:rPr>
          <w:rFonts w:ascii="Arial" w:hAnsi="Arial" w:cs="Arial"/>
          <w:b/>
          <w:bCs/>
          <w:caps/>
          <w:sz w:val="20"/>
          <w:szCs w:val="20"/>
          <w:lang w:val="fr-FR"/>
        </w:rPr>
        <w:t>commande par microprocesseur</w:t>
      </w:r>
      <w:r w:rsidRPr="0016275F">
        <w:rPr>
          <w:rFonts w:ascii="Arial" w:hAnsi="Arial" w:cs="Arial"/>
          <w:sz w:val="20"/>
          <w:szCs w:val="20"/>
          <w:lang w:val="fr-FR"/>
        </w:rPr>
        <w:t xml:space="preserve"> est installée avec le convertisseur de fréquence intégré dans un boîtier en plastique séparé, indice de protection IP 65. Raccordement au courant 230V/50 Hz fourni sur place.</w:t>
      </w:r>
    </w:p>
    <w:p w14:paraId="11310087" w14:textId="77777777" w:rsidR="002564D0" w:rsidRPr="002564D0" w:rsidRDefault="002564D0" w:rsidP="002564D0">
      <w:pPr>
        <w:pStyle w:val="Listenabsatz"/>
        <w:rPr>
          <w:rFonts w:ascii="Arial" w:hAnsi="Arial" w:cs="Arial"/>
          <w:sz w:val="20"/>
          <w:szCs w:val="20"/>
          <w:lang w:val="fr-FR"/>
        </w:rPr>
      </w:pPr>
    </w:p>
    <w:p w14:paraId="3C9877CC" w14:textId="77777777" w:rsidR="002564D0" w:rsidRPr="002564D0" w:rsidRDefault="002564D0" w:rsidP="002564D0">
      <w:pPr>
        <w:spacing w:after="240"/>
        <w:rPr>
          <w:rFonts w:ascii="Arial" w:hAnsi="Arial" w:cs="Arial"/>
          <w:sz w:val="20"/>
          <w:szCs w:val="20"/>
          <w:lang w:val="de-DE"/>
        </w:rPr>
      </w:pPr>
      <w:r w:rsidRPr="002564D0">
        <w:rPr>
          <w:rFonts w:ascii="Arial" w:hAnsi="Arial" w:cs="Arial"/>
          <w:b/>
          <w:caps/>
          <w:szCs w:val="20"/>
          <w:lang w:val="fr-FR"/>
        </w:rPr>
        <w:t>PERFORMANCES (SELON ÉQUIPEMENT)</w:t>
      </w:r>
    </w:p>
    <w:p w14:paraId="06F78601" w14:textId="6F1392B7" w:rsidR="00E07C95" w:rsidRPr="00D7319E" w:rsidRDefault="002564D0" w:rsidP="00E07C95">
      <w:pPr>
        <w:pStyle w:val="Listenabsatz"/>
        <w:numPr>
          <w:ilvl w:val="0"/>
          <w:numId w:val="11"/>
        </w:numPr>
        <w:spacing w:after="240"/>
        <w:ind w:left="357" w:hanging="357"/>
        <w:contextualSpacing w:val="0"/>
        <w:rPr>
          <w:rFonts w:ascii="Arial" w:hAnsi="Arial" w:cs="Arial"/>
          <w:sz w:val="20"/>
          <w:szCs w:val="20"/>
          <w:lang w:val="fr-FR"/>
        </w:rPr>
      </w:pPr>
      <w:r w:rsidRPr="002564D0">
        <w:rPr>
          <w:rFonts w:ascii="Arial" w:hAnsi="Arial" w:cs="Arial"/>
          <w:sz w:val="20"/>
          <w:szCs w:val="20"/>
          <w:lang w:val="fr-FR"/>
        </w:rPr>
        <w:t>Résistance au vent</w:t>
      </w:r>
      <w:r w:rsidR="00E07C95" w:rsidRPr="00D7319E">
        <w:rPr>
          <w:rFonts w:ascii="Arial" w:hAnsi="Arial" w:cs="Arial"/>
          <w:sz w:val="20"/>
          <w:szCs w:val="20"/>
          <w:lang w:val="fr-FR"/>
        </w:rPr>
        <w:t xml:space="preserve">: DIN EN 12424, </w:t>
      </w:r>
      <w:r w:rsidR="004328D1" w:rsidRPr="00D7319E">
        <w:rPr>
          <w:rFonts w:ascii="Arial" w:hAnsi="Arial" w:cs="Arial"/>
          <w:sz w:val="20"/>
          <w:szCs w:val="20"/>
          <w:lang w:val="fr-FR"/>
        </w:rPr>
        <w:t xml:space="preserve">npd, </w:t>
      </w:r>
      <w:r w:rsidR="00D7319E" w:rsidRPr="00D7319E">
        <w:rPr>
          <w:rFonts w:ascii="Arial" w:hAnsi="Arial" w:cs="Arial"/>
          <w:sz w:val="20"/>
          <w:szCs w:val="20"/>
          <w:lang w:val="fr-FR"/>
        </w:rPr>
        <w:t>mesuré par EFAFLEX</w:t>
      </w:r>
      <w:r w:rsidR="00D7319E" w:rsidRPr="00D7319E">
        <w:rPr>
          <w:rFonts w:ascii="Arial" w:hAnsi="Arial" w:cs="Arial"/>
          <w:sz w:val="20"/>
          <w:szCs w:val="20"/>
          <w:lang w:val="fr-FR"/>
        </w:rPr>
        <w:t xml:space="preserve"> </w:t>
      </w:r>
      <w:r w:rsidR="00B67412" w:rsidRPr="00D7319E">
        <w:rPr>
          <w:rFonts w:ascii="Arial" w:hAnsi="Arial" w:cs="Arial"/>
          <w:sz w:val="20"/>
          <w:szCs w:val="20"/>
          <w:lang w:val="fr-FR"/>
        </w:rPr>
        <w:t>= 18 km/h, 16 Pa</w:t>
      </w:r>
    </w:p>
    <w:p w14:paraId="60DC87B0" w14:textId="7799C3CD" w:rsidR="00E07C95" w:rsidRPr="007E5CD5" w:rsidRDefault="00BC3DC6" w:rsidP="00E07C95">
      <w:pPr>
        <w:pStyle w:val="Listenabsatz"/>
        <w:numPr>
          <w:ilvl w:val="0"/>
          <w:numId w:val="11"/>
        </w:numPr>
        <w:spacing w:after="240"/>
        <w:ind w:left="357" w:hanging="357"/>
        <w:contextualSpacing w:val="0"/>
        <w:rPr>
          <w:rFonts w:ascii="Arial" w:hAnsi="Arial" w:cs="Arial"/>
          <w:sz w:val="20"/>
          <w:szCs w:val="20"/>
          <w:lang w:val="de-DE"/>
        </w:rPr>
      </w:pPr>
      <w:r w:rsidRPr="00BC3DC6">
        <w:rPr>
          <w:rFonts w:ascii="Arial" w:hAnsi="Arial" w:cs="Arial"/>
          <w:sz w:val="20"/>
          <w:szCs w:val="20"/>
          <w:lang w:val="de-DE"/>
        </w:rPr>
        <w:t>Étanchéité</w:t>
      </w:r>
      <w:r>
        <w:rPr>
          <w:rFonts w:ascii="Arial" w:hAnsi="Arial" w:cs="Arial"/>
          <w:sz w:val="20"/>
          <w:szCs w:val="20"/>
          <w:lang w:val="de-DE"/>
        </w:rPr>
        <w:t xml:space="preserve">: </w:t>
      </w:r>
      <w:r w:rsidR="00E07C95" w:rsidRPr="007E5CD5">
        <w:rPr>
          <w:rFonts w:ascii="Arial" w:hAnsi="Arial" w:cs="Arial"/>
          <w:sz w:val="20"/>
          <w:szCs w:val="20"/>
          <w:lang w:val="de-DE"/>
        </w:rPr>
        <w:t xml:space="preserve">DIN EN 12425, </w:t>
      </w:r>
      <w:r w:rsidR="00B67412">
        <w:rPr>
          <w:rFonts w:ascii="Arial" w:hAnsi="Arial" w:cs="Arial"/>
          <w:sz w:val="20"/>
          <w:szCs w:val="20"/>
          <w:lang w:val="de-DE"/>
        </w:rPr>
        <w:t>npd</w:t>
      </w:r>
    </w:p>
    <w:p w14:paraId="074E550A" w14:textId="1822471C" w:rsidR="00E07C95" w:rsidRPr="00D7319E" w:rsidRDefault="00D7319E" w:rsidP="00E07C95">
      <w:pPr>
        <w:pStyle w:val="Listenabsatz"/>
        <w:numPr>
          <w:ilvl w:val="0"/>
          <w:numId w:val="11"/>
        </w:numPr>
        <w:spacing w:after="240"/>
        <w:ind w:left="357" w:hanging="357"/>
        <w:contextualSpacing w:val="0"/>
        <w:rPr>
          <w:rFonts w:ascii="Arial" w:hAnsi="Arial" w:cs="Arial"/>
          <w:sz w:val="20"/>
          <w:szCs w:val="20"/>
          <w:lang w:val="fr-FR"/>
        </w:rPr>
      </w:pPr>
      <w:r w:rsidRPr="00D7319E">
        <w:rPr>
          <w:rFonts w:ascii="Arial" w:hAnsi="Arial" w:cs="Arial"/>
          <w:sz w:val="20"/>
          <w:szCs w:val="20"/>
          <w:lang w:val="fr-FR"/>
        </w:rPr>
        <w:t>Perméabilité à l'air</w:t>
      </w:r>
      <w:r w:rsidR="00E07C95" w:rsidRPr="00D7319E">
        <w:rPr>
          <w:rFonts w:ascii="Arial" w:hAnsi="Arial" w:cs="Arial"/>
          <w:sz w:val="20"/>
          <w:szCs w:val="20"/>
          <w:lang w:val="fr-FR"/>
        </w:rPr>
        <w:t xml:space="preserve">: DIN EN 12426, </w:t>
      </w:r>
      <w:r w:rsidR="00B67412" w:rsidRPr="00D7319E">
        <w:rPr>
          <w:rFonts w:ascii="Arial" w:hAnsi="Arial" w:cs="Arial"/>
          <w:sz w:val="20"/>
          <w:szCs w:val="20"/>
          <w:lang w:val="fr-FR"/>
        </w:rPr>
        <w:t>npd</w:t>
      </w:r>
    </w:p>
    <w:p w14:paraId="63211BE6" w14:textId="77C4829D" w:rsidR="00E07C95" w:rsidRPr="00A435D4" w:rsidRDefault="00A435D4" w:rsidP="00E07C95">
      <w:pPr>
        <w:pStyle w:val="Listenabsatz"/>
        <w:numPr>
          <w:ilvl w:val="0"/>
          <w:numId w:val="11"/>
        </w:numPr>
        <w:spacing w:after="240"/>
        <w:ind w:left="357" w:hanging="357"/>
        <w:contextualSpacing w:val="0"/>
        <w:rPr>
          <w:rFonts w:ascii="Arial" w:hAnsi="Arial" w:cs="Arial"/>
          <w:sz w:val="20"/>
          <w:szCs w:val="20"/>
          <w:lang w:val="fr-FR"/>
        </w:rPr>
      </w:pPr>
      <w:r w:rsidRPr="0021774F">
        <w:rPr>
          <w:rFonts w:ascii="Arial" w:hAnsi="Arial" w:cs="Arial"/>
          <w:sz w:val="20"/>
          <w:szCs w:val="20"/>
          <w:lang w:val="fr-FR"/>
        </w:rPr>
        <w:t>Isolation acoustique</w:t>
      </w:r>
      <w:r w:rsidR="00E07C95" w:rsidRPr="00A435D4">
        <w:rPr>
          <w:rFonts w:ascii="Arial" w:hAnsi="Arial" w:cs="Arial"/>
          <w:sz w:val="20"/>
          <w:szCs w:val="20"/>
          <w:lang w:val="fr-FR"/>
        </w:rPr>
        <w:t xml:space="preserve">: DIN EN ISO 717-1, </w:t>
      </w:r>
      <w:r w:rsidR="00B67412" w:rsidRPr="00A435D4">
        <w:rPr>
          <w:rFonts w:ascii="Arial" w:hAnsi="Arial" w:cs="Arial"/>
          <w:sz w:val="20"/>
          <w:szCs w:val="20"/>
          <w:lang w:val="fr-FR"/>
        </w:rPr>
        <w:t>11</w:t>
      </w:r>
      <w:r w:rsidR="00E07C95" w:rsidRPr="00A435D4">
        <w:rPr>
          <w:rFonts w:ascii="Arial" w:hAnsi="Arial" w:cs="Arial"/>
          <w:sz w:val="20"/>
          <w:szCs w:val="20"/>
          <w:lang w:val="fr-FR"/>
        </w:rPr>
        <w:t xml:space="preserve"> dB(A)</w:t>
      </w:r>
    </w:p>
    <w:p w14:paraId="08383A66" w14:textId="52DD0A88" w:rsidR="00E07C95" w:rsidRPr="00A435D4" w:rsidRDefault="00A435D4" w:rsidP="00E07C95">
      <w:pPr>
        <w:pStyle w:val="Listenabsatz"/>
        <w:numPr>
          <w:ilvl w:val="0"/>
          <w:numId w:val="11"/>
        </w:numPr>
        <w:spacing w:after="240"/>
        <w:ind w:left="357" w:hanging="357"/>
        <w:contextualSpacing w:val="0"/>
        <w:rPr>
          <w:rFonts w:ascii="Arial" w:hAnsi="Arial" w:cs="Arial"/>
          <w:sz w:val="20"/>
          <w:szCs w:val="20"/>
          <w:lang w:val="fr-FR"/>
        </w:rPr>
      </w:pPr>
      <w:r w:rsidRPr="00FF3F27">
        <w:rPr>
          <w:rFonts w:ascii="Arial" w:hAnsi="Arial" w:cs="Arial"/>
          <w:sz w:val="20"/>
          <w:szCs w:val="20"/>
          <w:lang w:val="de-DE"/>
        </w:rPr>
        <w:t>Isolation thermique</w:t>
      </w:r>
      <w:r w:rsidR="00E07C95" w:rsidRPr="00A435D4">
        <w:rPr>
          <w:rFonts w:ascii="Arial" w:hAnsi="Arial" w:cs="Arial"/>
          <w:sz w:val="20"/>
          <w:szCs w:val="20"/>
          <w:lang w:val="fr-FR"/>
        </w:rPr>
        <w:t xml:space="preserve">: DIN EN 12428, </w:t>
      </w:r>
      <w:r w:rsidR="00B67412" w:rsidRPr="00A435D4">
        <w:rPr>
          <w:rFonts w:ascii="Arial" w:hAnsi="Arial" w:cs="Arial"/>
          <w:sz w:val="20"/>
          <w:szCs w:val="20"/>
          <w:lang w:val="fr-FR"/>
        </w:rPr>
        <w:t>npd</w:t>
      </w:r>
    </w:p>
    <w:p w14:paraId="7025077C" w14:textId="77777777" w:rsidR="00E07C95" w:rsidRPr="00A435D4" w:rsidRDefault="00E07C95" w:rsidP="00E07C95">
      <w:pPr>
        <w:rPr>
          <w:rFonts w:ascii="Arial" w:hAnsi="Arial" w:cs="Arial"/>
          <w:b/>
          <w:caps/>
          <w:sz w:val="24"/>
          <w:lang w:val="fr-FR"/>
        </w:rPr>
      </w:pPr>
      <w:r w:rsidRPr="00A435D4">
        <w:rPr>
          <w:rFonts w:ascii="Arial" w:hAnsi="Arial" w:cs="Arial"/>
          <w:b/>
          <w:caps/>
          <w:sz w:val="24"/>
          <w:lang w:val="fr-FR"/>
        </w:rPr>
        <w:br w:type="page"/>
      </w:r>
    </w:p>
    <w:p w14:paraId="4068DE79" w14:textId="77777777" w:rsidR="008604E2" w:rsidRPr="00DE1AFD" w:rsidRDefault="008604E2" w:rsidP="008604E2">
      <w:pPr>
        <w:rPr>
          <w:rFonts w:ascii="Arial" w:hAnsi="Arial" w:cs="Arial"/>
          <w:b/>
          <w:caps/>
          <w:sz w:val="24"/>
          <w:lang w:val="fr-FR"/>
        </w:rPr>
      </w:pPr>
      <w:r w:rsidRPr="00DE1AFD">
        <w:rPr>
          <w:rFonts w:ascii="Arial" w:hAnsi="Arial" w:cs="Arial"/>
          <w:b/>
          <w:caps/>
          <w:sz w:val="24"/>
          <w:lang w:val="fr-FR"/>
        </w:rPr>
        <w:lastRenderedPageBreak/>
        <w:t>Dimensions de l'ouverture libre</w:t>
      </w:r>
    </w:p>
    <w:p w14:paraId="40447BEF" w14:textId="49FA7E1A" w:rsidR="00E07C95" w:rsidRPr="000A6047" w:rsidRDefault="008604E2" w:rsidP="00E07C95">
      <w:pPr>
        <w:rPr>
          <w:rFonts w:ascii="Arial" w:hAnsi="Arial" w:cs="Arial"/>
          <w:lang w:val="de-DE"/>
        </w:rPr>
      </w:pPr>
      <w:r w:rsidRPr="003D7122">
        <w:rPr>
          <w:rFonts w:ascii="Arial" w:hAnsi="Arial" w:cs="Arial"/>
          <w:lang w:val="de-DE"/>
        </w:rPr>
        <w:t>Largeur</w:t>
      </w:r>
      <w:r w:rsidR="00E07C95" w:rsidRPr="000A6047">
        <w:rPr>
          <w:rFonts w:ascii="Arial" w:hAnsi="Arial" w:cs="Arial"/>
          <w:lang w:val="de-DE"/>
        </w:rPr>
        <w:t xml:space="preserve"> = ............... mm</w:t>
      </w:r>
    </w:p>
    <w:p w14:paraId="1E535133" w14:textId="40DF13AF" w:rsidR="00E07C95" w:rsidRPr="000A6047" w:rsidRDefault="008604E2" w:rsidP="00E07C95">
      <w:pPr>
        <w:rPr>
          <w:rFonts w:ascii="Arial" w:hAnsi="Arial" w:cs="Arial"/>
          <w:lang w:val="de-DE"/>
        </w:rPr>
      </w:pPr>
      <w:r w:rsidRPr="003D7122">
        <w:rPr>
          <w:rFonts w:ascii="Arial" w:hAnsi="Arial" w:cs="Arial"/>
          <w:lang w:val="de-DE"/>
        </w:rPr>
        <w:t>Hauteur</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6537" w14:textId="77777777" w:rsidR="00E07C95" w:rsidRDefault="00E07C95" w:rsidP="00E07C95">
      <w:pPr>
        <w:spacing w:after="0" w:line="240" w:lineRule="auto"/>
      </w:pPr>
      <w:r>
        <w:separator/>
      </w:r>
    </w:p>
  </w:endnote>
  <w:endnote w:type="continuationSeparator" w:id="0">
    <w:p w14:paraId="7A868D7C" w14:textId="77777777" w:rsidR="00E07C95" w:rsidRDefault="00E07C9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3711C84A" w:rsidR="00283AE2" w:rsidRDefault="00A435D4" w:rsidP="00A435D4">
    <w:pPr>
      <w:pStyle w:val="Fuzeile"/>
      <w:rPr>
        <w:rFonts w:ascii="Arial" w:hAnsi="Arial" w:cs="Arial"/>
        <w:sz w:val="20"/>
        <w:szCs w:val="20"/>
        <w:lang w:val="de-DE"/>
      </w:rPr>
    </w:pPr>
    <w:r w:rsidRPr="00A435D4">
      <w:rPr>
        <w:rFonts w:ascii="Arial" w:hAnsi="Arial" w:cs="Arial"/>
        <w:b/>
        <w:bCs/>
        <w:sz w:val="20"/>
        <w:szCs w:val="20"/>
        <w:lang w:val="de-DE"/>
      </w:rPr>
      <w:t>Référence du fabricant</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2FBC2FDB" w14:textId="77777777" w:rsidR="00A435D4" w:rsidRPr="0021774F" w:rsidRDefault="00A435D4" w:rsidP="00A435D4">
    <w:pPr>
      <w:pStyle w:val="Fuzeile"/>
      <w:rPr>
        <w:lang w:val="fr-FR"/>
      </w:rPr>
    </w:pPr>
    <w:r w:rsidRPr="0021774F">
      <w:rPr>
        <w:rFonts w:ascii="Arial" w:hAnsi="Arial" w:cs="Arial"/>
        <w:sz w:val="20"/>
        <w:szCs w:val="20"/>
        <w:lang w:val="fr-FR"/>
      </w:rPr>
      <w:t>Version 04/2025 – Sous réserve de modifications techniques</w:t>
    </w:r>
  </w:p>
  <w:p w14:paraId="3DBB7CF9" w14:textId="2925F1DB" w:rsidR="00283AE2" w:rsidRPr="00A435D4" w:rsidRDefault="00283AE2" w:rsidP="00A435D4">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B1D7" w14:textId="77777777" w:rsidR="00E07C95" w:rsidRDefault="00E07C95" w:rsidP="00E07C95">
      <w:pPr>
        <w:spacing w:after="0" w:line="240" w:lineRule="auto"/>
      </w:pPr>
      <w:r>
        <w:separator/>
      </w:r>
    </w:p>
  </w:footnote>
  <w:footnote w:type="continuationSeparator" w:id="0">
    <w:p w14:paraId="2E6BA90A" w14:textId="77777777" w:rsidR="00E07C95" w:rsidRDefault="00E07C9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F55C683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2F67A69"/>
    <w:multiLevelType w:val="hybridMultilevel"/>
    <w:tmpl w:val="C84A3F72"/>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850220"/>
    <w:multiLevelType w:val="hybridMultilevel"/>
    <w:tmpl w:val="871A5E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577086347">
    <w:abstractNumId w:val="12"/>
  </w:num>
  <w:num w:numId="13" w16cid:durableId="9209900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56E52"/>
    <w:rsid w:val="0016275F"/>
    <w:rsid w:val="00172974"/>
    <w:rsid w:val="001813DB"/>
    <w:rsid w:val="002442ED"/>
    <w:rsid w:val="002564D0"/>
    <w:rsid w:val="00283AE2"/>
    <w:rsid w:val="0029639D"/>
    <w:rsid w:val="00326F90"/>
    <w:rsid w:val="004328D1"/>
    <w:rsid w:val="00475D9C"/>
    <w:rsid w:val="004D385C"/>
    <w:rsid w:val="00512667"/>
    <w:rsid w:val="005D0EA1"/>
    <w:rsid w:val="005E2F35"/>
    <w:rsid w:val="006422CF"/>
    <w:rsid w:val="00681E98"/>
    <w:rsid w:val="00683A9C"/>
    <w:rsid w:val="006C3CDC"/>
    <w:rsid w:val="007A0B54"/>
    <w:rsid w:val="007A219F"/>
    <w:rsid w:val="007C25A2"/>
    <w:rsid w:val="00812227"/>
    <w:rsid w:val="008529A7"/>
    <w:rsid w:val="008604E2"/>
    <w:rsid w:val="008A030F"/>
    <w:rsid w:val="008F3A15"/>
    <w:rsid w:val="009615C1"/>
    <w:rsid w:val="00A435D4"/>
    <w:rsid w:val="00AA1D8D"/>
    <w:rsid w:val="00AE566B"/>
    <w:rsid w:val="00B47730"/>
    <w:rsid w:val="00B5799C"/>
    <w:rsid w:val="00B67412"/>
    <w:rsid w:val="00BC3DC6"/>
    <w:rsid w:val="00BC6743"/>
    <w:rsid w:val="00CB0664"/>
    <w:rsid w:val="00CB15BC"/>
    <w:rsid w:val="00CD7073"/>
    <w:rsid w:val="00D63B0D"/>
    <w:rsid w:val="00D65BC6"/>
    <w:rsid w:val="00D7319E"/>
    <w:rsid w:val="00E07C95"/>
    <w:rsid w:val="00E46F36"/>
    <w:rsid w:val="00EF3301"/>
    <w:rsid w:val="00F77636"/>
    <w:rsid w:val="00FA26BE"/>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341</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ECO (274)</TermName>
          <TermId xmlns="http://schemas.microsoft.com/office/infopath/2007/PartnerControls">d5044e4f-d3b9-4547-9559-474906f2f133</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21d3f174-afc7-4cdc-a51d-00a52e5e8803"/>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6ad4aa7e-c367-41ad-8338-313dadb59002"/>
    <ds:schemaRef ds:uri="http://www.w3.org/XML/1998/namespace"/>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B2BAC4E4-D581-421D-B28C-CA5DA14A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23</cp:revision>
  <dcterms:created xsi:type="dcterms:W3CDTF">2025-07-16T09:14:00Z</dcterms:created>
  <dcterms:modified xsi:type="dcterms:W3CDTF">2025-09-03T10:27:00Z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341;#SRT-L ECO (274)|d5044e4f-d3b9-4547-9559-474906f2f133</vt:lpwstr>
  </property>
  <property fmtid="{D5CDD505-2E9C-101B-9397-08002B2CF9AE}" pid="10" name="EFAFLEX_x0020_Inhaltsverzeichnis">
    <vt:lpwstr>341;#SRT-L ECO (274)|d5044e4f-d3b9-4547-9559-474906f2f133</vt:lpwstr>
  </property>
</Properties>
</file>