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AC78BDD" w:rsidR="00E07C95" w:rsidRDefault="00E07C95" w:rsidP="19FFE5DE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7A219F">
        <w:rPr>
          <w:rFonts w:ascii="Arial" w:hAnsi="Arial" w:cs="Arial"/>
          <w:b/>
          <w:bCs/>
          <w:sz w:val="28"/>
          <w:szCs w:val="28"/>
          <w:lang w:val="de-DE"/>
        </w:rPr>
        <w:t>-ROLL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7A219F" w:rsidRPr="005D0EA1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7A219F" w:rsidRPr="005D0EA1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7A219F" w:rsidRPr="005D0EA1">
        <w:rPr>
          <w:rFonts w:ascii="Arial" w:hAnsi="Arial" w:cs="Arial"/>
          <w:b/>
          <w:bCs/>
          <w:sz w:val="28"/>
          <w:szCs w:val="28"/>
          <w:lang w:val="de-DE"/>
        </w:rPr>
        <w:t>-</w:t>
      </w:r>
      <w:r w:rsidR="00172974">
        <w:rPr>
          <w:rFonts w:ascii="Arial" w:hAnsi="Arial" w:cs="Arial"/>
          <w:b/>
          <w:bCs/>
          <w:sz w:val="28"/>
          <w:szCs w:val="28"/>
          <w:lang w:val="de-DE"/>
        </w:rPr>
        <w:t xml:space="preserve">L </w:t>
      </w:r>
      <w:r w:rsidR="007A219F" w:rsidRPr="005D0EA1">
        <w:rPr>
          <w:rFonts w:ascii="Arial" w:hAnsi="Arial" w:cs="Arial"/>
          <w:b/>
          <w:bCs/>
          <w:sz w:val="28"/>
          <w:szCs w:val="28"/>
          <w:lang w:val="de-DE"/>
        </w:rPr>
        <w:t>ECO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2DE922FB" w14:textId="38097069" w:rsidR="00812227" w:rsidRPr="00812227" w:rsidRDefault="00812227" w:rsidP="008122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812227">
        <w:rPr>
          <w:rFonts w:ascii="Arial" w:hAnsi="Arial" w:cs="Arial"/>
          <w:b/>
          <w:bCs/>
          <w:sz w:val="20"/>
          <w:szCs w:val="20"/>
          <w:lang w:val="de-DE"/>
        </w:rPr>
        <w:t>Schnelllauf-Rolltor Typ „EFA-SRT</w:t>
      </w:r>
      <w:r w:rsidRPr="00812227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812227">
        <w:rPr>
          <w:rFonts w:ascii="Arial" w:hAnsi="Arial" w:cs="Arial"/>
          <w:b/>
          <w:bCs/>
          <w:sz w:val="20"/>
          <w:szCs w:val="20"/>
          <w:lang w:val="de-DE"/>
        </w:rPr>
        <w:t>-</w:t>
      </w:r>
      <w:r w:rsidR="008A030F">
        <w:rPr>
          <w:rFonts w:ascii="Arial" w:hAnsi="Arial" w:cs="Arial"/>
          <w:b/>
          <w:bCs/>
          <w:sz w:val="20"/>
          <w:szCs w:val="20"/>
          <w:lang w:val="de-DE"/>
        </w:rPr>
        <w:t xml:space="preserve">L </w:t>
      </w:r>
      <w:r w:rsidRPr="00812227">
        <w:rPr>
          <w:rFonts w:ascii="Arial" w:hAnsi="Arial" w:cs="Arial"/>
          <w:b/>
          <w:bCs/>
          <w:sz w:val="20"/>
          <w:szCs w:val="20"/>
          <w:lang w:val="de-DE"/>
        </w:rPr>
        <w:t>ECO“</w:t>
      </w:r>
      <w:r w:rsidRPr="00812227">
        <w:rPr>
          <w:rFonts w:ascii="Arial" w:hAnsi="Arial" w:cs="Arial"/>
          <w:sz w:val="20"/>
          <w:szCs w:val="20"/>
          <w:lang w:val="de-DE"/>
        </w:rPr>
        <w:t>, mit elektro-mechanischem Hochleistungs-Torantrieb für den nicht windbelasteten Inneneinsatz.</w:t>
      </w:r>
    </w:p>
    <w:p w14:paraId="61840C0F" w14:textId="77777777" w:rsidR="00812227" w:rsidRPr="00812227" w:rsidRDefault="00812227" w:rsidP="0081222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de-DE"/>
        </w:rPr>
      </w:pPr>
    </w:p>
    <w:p w14:paraId="3C9B70CD" w14:textId="00956E47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9E8425A" w14:textId="1A455259" w:rsidR="004D385C" w:rsidRPr="00FA26BE" w:rsidRDefault="00475D9C" w:rsidP="00EF3301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FA26BE">
        <w:rPr>
          <w:rFonts w:ascii="Arial" w:hAnsi="Arial" w:cs="Arial"/>
          <w:sz w:val="20"/>
          <w:szCs w:val="20"/>
          <w:lang w:val="de-DE"/>
        </w:rPr>
        <w:t>Der Gewichtsausgleich erfolgt durch wartungs- und verschleißfreie Gegengewichte, die in den beiden Seitenzargen integriert sind. Der wesentliche Vorteil dieser Konstruktion besteht darin, dass z.B. im Falle eines Stromausfalles ein schnelles und einfaches (Not-) Öffnen des Tores jederzeit möglich ist. Hierzu wird lediglich das serienmäßige Zugseil betätigt. Dadurch wird die Bremse gelöst und das Tor öffnet sich selbsttätig. Konstruktionen mit Torsionsfedern sind nicht zulässig</w:t>
      </w:r>
      <w:r w:rsidR="005E2F35">
        <w:rPr>
          <w:rFonts w:ascii="Arial" w:hAnsi="Arial" w:cs="Arial"/>
          <w:sz w:val="20"/>
          <w:szCs w:val="20"/>
          <w:lang w:val="de-DE"/>
        </w:rPr>
        <w:t>.</w:t>
      </w:r>
    </w:p>
    <w:p w14:paraId="52C46310" w14:textId="77777777" w:rsidR="004D385C" w:rsidRPr="00FA26BE" w:rsidRDefault="004D385C" w:rsidP="00EF3301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5E24E17B" w14:textId="3220A282" w:rsidR="00475D9C" w:rsidRPr="00FA26BE" w:rsidRDefault="00475D9C" w:rsidP="00EF3301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FA26BE">
        <w:rPr>
          <w:rFonts w:ascii="Arial" w:hAnsi="Arial" w:cs="Arial"/>
          <w:sz w:val="20"/>
          <w:szCs w:val="20"/>
          <w:lang w:val="de-DE"/>
        </w:rPr>
        <w:t>Torblatt</w:t>
      </w:r>
      <w:r w:rsidR="004D385C" w:rsidRPr="00FA26BE">
        <w:rPr>
          <w:rFonts w:ascii="Arial" w:hAnsi="Arial" w:cs="Arial"/>
          <w:sz w:val="20"/>
          <w:szCs w:val="20"/>
          <w:lang w:val="de-DE"/>
        </w:rPr>
        <w:t xml:space="preserve">: Standard </w:t>
      </w:r>
      <w:r w:rsidRPr="00FA26BE">
        <w:rPr>
          <w:rFonts w:ascii="Arial" w:hAnsi="Arial" w:cs="Arial"/>
          <w:sz w:val="20"/>
          <w:szCs w:val="20"/>
          <w:lang w:val="de-DE"/>
        </w:rPr>
        <w:t xml:space="preserve">aus 2 mm starkem PVC, volltransparent, seitlich geführt und auf horizontal gelagerte Welle gewickelt; PVC Torblättergenerell mit vertikalen Warnstreifen Zusätzlich sind die seitlichen </w:t>
      </w:r>
      <w:proofErr w:type="spellStart"/>
      <w:r w:rsidRPr="00FA26BE">
        <w:rPr>
          <w:rFonts w:ascii="Arial" w:hAnsi="Arial" w:cs="Arial"/>
          <w:sz w:val="20"/>
          <w:szCs w:val="20"/>
          <w:lang w:val="de-DE"/>
        </w:rPr>
        <w:t>Behangführungen</w:t>
      </w:r>
      <w:proofErr w:type="spellEnd"/>
      <w:r w:rsidRPr="00FA26BE">
        <w:rPr>
          <w:rFonts w:ascii="Arial" w:hAnsi="Arial" w:cs="Arial"/>
          <w:sz w:val="20"/>
          <w:szCs w:val="20"/>
          <w:lang w:val="de-DE"/>
        </w:rPr>
        <w:t xml:space="preserve"> mit speziellen Windsicherungsknöpfen auszubilden. Stahlzargen-Konstruktion serienmäßig </w:t>
      </w:r>
      <w:proofErr w:type="spellStart"/>
      <w:r w:rsidRPr="00FA26BE">
        <w:rPr>
          <w:rFonts w:ascii="Arial" w:hAnsi="Arial" w:cs="Arial"/>
          <w:sz w:val="20"/>
          <w:szCs w:val="20"/>
          <w:lang w:val="de-DE"/>
        </w:rPr>
        <w:t>sendzimir</w:t>
      </w:r>
      <w:proofErr w:type="spellEnd"/>
      <w:r w:rsidRPr="00FA26BE">
        <w:rPr>
          <w:rFonts w:ascii="Arial" w:hAnsi="Arial" w:cs="Arial"/>
          <w:sz w:val="20"/>
          <w:szCs w:val="20"/>
          <w:lang w:val="de-DE"/>
        </w:rPr>
        <w:t xml:space="preserve"> verzinkt.</w:t>
      </w:r>
    </w:p>
    <w:p w14:paraId="1E595C24" w14:textId="77777777" w:rsidR="00475D9C" w:rsidRPr="00FA26BE" w:rsidRDefault="00475D9C" w:rsidP="00EF3301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01BEC643" w14:textId="384585A5" w:rsidR="009615C1" w:rsidRPr="00FA26BE" w:rsidRDefault="009615C1" w:rsidP="00EF3301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FA26BE">
        <w:rPr>
          <w:rFonts w:ascii="Arial" w:hAnsi="Arial" w:cs="Arial"/>
          <w:sz w:val="20"/>
          <w:szCs w:val="20"/>
          <w:lang w:val="de-DE"/>
        </w:rPr>
        <w:t xml:space="preserve">Der </w:t>
      </w:r>
      <w:r w:rsidRPr="00FA26BE">
        <w:rPr>
          <w:rFonts w:ascii="Arial" w:hAnsi="Arial" w:cs="Arial"/>
          <w:b/>
          <w:bCs/>
          <w:sz w:val="20"/>
          <w:szCs w:val="20"/>
          <w:lang w:val="de-DE"/>
        </w:rPr>
        <w:t xml:space="preserve">TORANTRIEB </w:t>
      </w:r>
      <w:r w:rsidRPr="00FA26BE">
        <w:rPr>
          <w:rFonts w:ascii="Arial" w:hAnsi="Arial" w:cs="Arial"/>
          <w:sz w:val="20"/>
          <w:szCs w:val="20"/>
          <w:lang w:val="de-DE"/>
        </w:rPr>
        <w:t>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</w:p>
    <w:p w14:paraId="4C80A242" w14:textId="1CDDBD95" w:rsidR="00E07C95" w:rsidRPr="00FA26BE" w:rsidRDefault="00E07C95" w:rsidP="00EF3301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FA26BE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D63B0D" w:rsidRPr="00FA26BE">
        <w:rPr>
          <w:rFonts w:ascii="Arial" w:hAnsi="Arial" w:cs="Arial"/>
          <w:sz w:val="20"/>
          <w:szCs w:val="20"/>
          <w:lang w:val="de-DE"/>
        </w:rPr>
        <w:t>1</w:t>
      </w:r>
      <w:r w:rsidRPr="00FA26BE">
        <w:rPr>
          <w:rFonts w:ascii="Arial" w:hAnsi="Arial" w:cs="Arial"/>
          <w:sz w:val="20"/>
          <w:szCs w:val="20"/>
          <w:lang w:val="de-DE"/>
        </w:rPr>
        <w:t xml:space="preserve">,5 m/s; Schließgeschwindigkeit bis </w:t>
      </w:r>
      <w:r w:rsidR="00D63B0D" w:rsidRPr="00FA26BE">
        <w:rPr>
          <w:rFonts w:ascii="Arial" w:hAnsi="Arial" w:cs="Arial"/>
          <w:sz w:val="20"/>
          <w:szCs w:val="20"/>
          <w:lang w:val="de-DE"/>
        </w:rPr>
        <w:t>0</w:t>
      </w:r>
      <w:r w:rsidR="00156E52" w:rsidRPr="00FA26BE">
        <w:rPr>
          <w:rFonts w:ascii="Arial" w:hAnsi="Arial" w:cs="Arial"/>
          <w:sz w:val="20"/>
          <w:szCs w:val="20"/>
          <w:lang w:val="de-DE"/>
        </w:rPr>
        <w:t>,75</w:t>
      </w:r>
      <w:r w:rsidRPr="00FA26BE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668647F0" w14:textId="65E79949" w:rsidR="00D63B0D" w:rsidRPr="00FA26BE" w:rsidRDefault="00D63B0D" w:rsidP="00EF3301">
      <w:pPr>
        <w:pStyle w:val="Listenabsatz"/>
        <w:numPr>
          <w:ilvl w:val="0"/>
          <w:numId w:val="10"/>
        </w:numPr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FA26BE">
        <w:rPr>
          <w:rFonts w:ascii="Arial" w:hAnsi="Arial" w:cs="Arial"/>
          <w:sz w:val="20"/>
          <w:szCs w:val="20"/>
          <w:lang w:val="de-DE"/>
        </w:rPr>
        <w:t xml:space="preserve">Die </w:t>
      </w:r>
      <w:r w:rsidRPr="00FA26BE">
        <w:rPr>
          <w:rFonts w:ascii="Arial" w:hAnsi="Arial" w:cs="Arial"/>
          <w:b/>
          <w:bCs/>
          <w:sz w:val="20"/>
          <w:szCs w:val="20"/>
          <w:lang w:val="de-DE"/>
        </w:rPr>
        <w:t>MICROPROZESSOR-STEUERUNG</w:t>
      </w:r>
      <w:r w:rsidRPr="00FA26BE">
        <w:rPr>
          <w:rFonts w:ascii="Arial" w:hAnsi="Arial" w:cs="Arial"/>
          <w:sz w:val="20"/>
          <w:szCs w:val="20"/>
          <w:lang w:val="de-DE"/>
        </w:rPr>
        <w:t xml:space="preserve"> wird zusammen mit dem integrierten Frequenzumformer in einem separaten Kunststoff-Schaltschrank, Schutzart IP 65, eingebaut. Anschluss an Strom 230V/50 Hz bauseits.</w:t>
      </w:r>
    </w:p>
    <w:p w14:paraId="2BC6DC20" w14:textId="5D24C429" w:rsidR="00E07C95" w:rsidRPr="007E5CD5" w:rsidRDefault="00E07C95" w:rsidP="00D63B0D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17610E5B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proofErr w:type="spellStart"/>
      <w:r w:rsidR="004328D1">
        <w:rPr>
          <w:rFonts w:ascii="Arial" w:hAnsi="Arial" w:cs="Arial"/>
          <w:sz w:val="20"/>
          <w:szCs w:val="20"/>
          <w:lang w:val="de-DE"/>
        </w:rPr>
        <w:t>npd</w:t>
      </w:r>
      <w:proofErr w:type="spellEnd"/>
      <w:r w:rsidR="004328D1">
        <w:rPr>
          <w:rFonts w:ascii="Arial" w:hAnsi="Arial" w:cs="Arial"/>
          <w:sz w:val="20"/>
          <w:szCs w:val="20"/>
          <w:lang w:val="de-DE"/>
        </w:rPr>
        <w:t>, gemessen von EFAFLEX</w:t>
      </w:r>
      <w:r w:rsidR="00B67412">
        <w:rPr>
          <w:rFonts w:ascii="Arial" w:hAnsi="Arial" w:cs="Arial"/>
          <w:sz w:val="20"/>
          <w:szCs w:val="20"/>
          <w:lang w:val="de-DE"/>
        </w:rPr>
        <w:t xml:space="preserve"> = 18 km/h, 16 </w:t>
      </w:r>
      <w:proofErr w:type="spellStart"/>
      <w:r w:rsidR="00B67412">
        <w:rPr>
          <w:rFonts w:ascii="Arial" w:hAnsi="Arial" w:cs="Arial"/>
          <w:sz w:val="20"/>
          <w:szCs w:val="20"/>
          <w:lang w:val="de-DE"/>
        </w:rPr>
        <w:t>Pa</w:t>
      </w:r>
      <w:proofErr w:type="spellEnd"/>
    </w:p>
    <w:p w14:paraId="60DC87B0" w14:textId="54324289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B6741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3BE50BA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B6741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5E3D386E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</w:t>
      </w:r>
      <w:r w:rsidR="00B67412">
        <w:rPr>
          <w:rFonts w:ascii="Arial" w:hAnsi="Arial" w:cs="Arial"/>
          <w:sz w:val="20"/>
          <w:szCs w:val="20"/>
          <w:lang w:val="de-DE"/>
        </w:rPr>
        <w:t>11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3281EB8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</w:t>
      </w:r>
      <w:proofErr w:type="spellStart"/>
      <w:r w:rsidR="00B6741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F55C683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850220"/>
    <w:multiLevelType w:val="hybridMultilevel"/>
    <w:tmpl w:val="871A5EE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15770863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6E52"/>
    <w:rsid w:val="00172974"/>
    <w:rsid w:val="001813DB"/>
    <w:rsid w:val="002442ED"/>
    <w:rsid w:val="00283AE2"/>
    <w:rsid w:val="0029639D"/>
    <w:rsid w:val="00326F90"/>
    <w:rsid w:val="004328D1"/>
    <w:rsid w:val="00475D9C"/>
    <w:rsid w:val="004D385C"/>
    <w:rsid w:val="00512667"/>
    <w:rsid w:val="005D0EA1"/>
    <w:rsid w:val="005E2F35"/>
    <w:rsid w:val="00681E98"/>
    <w:rsid w:val="00683A9C"/>
    <w:rsid w:val="006C3CDC"/>
    <w:rsid w:val="007A0B54"/>
    <w:rsid w:val="007A219F"/>
    <w:rsid w:val="007C25A2"/>
    <w:rsid w:val="00812227"/>
    <w:rsid w:val="008529A7"/>
    <w:rsid w:val="008A030F"/>
    <w:rsid w:val="008F3A15"/>
    <w:rsid w:val="009615C1"/>
    <w:rsid w:val="00AA1D8D"/>
    <w:rsid w:val="00AE566B"/>
    <w:rsid w:val="00B47730"/>
    <w:rsid w:val="00B67412"/>
    <w:rsid w:val="00BC6743"/>
    <w:rsid w:val="00CB0664"/>
    <w:rsid w:val="00CB15BC"/>
    <w:rsid w:val="00D63B0D"/>
    <w:rsid w:val="00E07C95"/>
    <w:rsid w:val="00E46F36"/>
    <w:rsid w:val="00EF3301"/>
    <w:rsid w:val="00FA26BE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ECO (274)</TermName>
          <TermId xmlns="http://schemas.microsoft.com/office/infopath/2007/PartnerControls">d5044e4f-d3b9-4547-9559-474906f2f133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21d3f174-afc7-4cdc-a51d-00a52e5e8803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ad4aa7e-c367-41ad-8338-313dadb5900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AC4E4-D581-421D-B28C-CA5DA14AFC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1677</Characters>
  <Application>Microsoft Office Word</Application>
  <DocSecurity>0</DocSecurity>
  <Lines>13</Lines>
  <Paragraphs>3</Paragraphs>
  <ScaleCrop>false</ScaleCrop>
  <Manager/>
  <Company/>
  <LinksUpToDate>false</LinksUpToDate>
  <CharactersWithSpaces>1940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22</cp:revision>
  <dcterms:created xsi:type="dcterms:W3CDTF">2025-07-16T09:14:00Z</dcterms:created>
  <dcterms:modified xsi:type="dcterms:W3CDTF">2025-08-12T08:13:00Z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341;#SRT-L ECO (274)|d5044e4f-d3b9-4547-9559-474906f2f133</vt:lpwstr>
  </property>
  <property fmtid="{D5CDD505-2E9C-101B-9397-08002B2CF9AE}" pid="10" name="EFAFLEX_x0020_Inhaltsverzeichnis">
    <vt:lpwstr>341;#SRT-L ECO (274)|d5044e4f-d3b9-4547-9559-474906f2f133</vt:lpwstr>
  </property>
</Properties>
</file>