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10A35F5E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9430EF">
        <w:rPr>
          <w:rFonts w:ascii="Arial" w:hAnsi="Arial" w:cs="Arial"/>
          <w:b/>
          <w:bCs/>
          <w:sz w:val="28"/>
          <w:szCs w:val="28"/>
          <w:lang w:val="de-DE"/>
        </w:rPr>
        <w:t>-ROLL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 xml:space="preserve">TOR, Typ </w:t>
      </w:r>
      <w:r w:rsidRPr="00985ED5">
        <w:rPr>
          <w:rFonts w:ascii="Arial" w:hAnsi="Arial" w:cs="Arial"/>
          <w:b/>
          <w:bCs/>
          <w:sz w:val="28"/>
          <w:szCs w:val="28"/>
          <w:lang w:val="de-DE"/>
        </w:rPr>
        <w:t>„</w:t>
      </w:r>
      <w:r w:rsidR="00985ED5" w:rsidRPr="00985ED5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3E0C92" w:rsidRPr="003E0C92">
        <w:rPr>
          <w:lang w:val="de-DE"/>
        </w:rPr>
        <w:t xml:space="preserve"> </w:t>
      </w:r>
      <w:r w:rsidR="003E0C92" w:rsidRPr="003E0C92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985ED5" w:rsidRPr="00985ED5">
        <w:rPr>
          <w:rFonts w:ascii="Arial" w:hAnsi="Arial" w:cs="Arial"/>
          <w:b/>
          <w:bCs/>
          <w:sz w:val="28"/>
          <w:szCs w:val="28"/>
          <w:lang w:val="de-DE"/>
        </w:rPr>
        <w:t>-S</w:t>
      </w:r>
      <w:r w:rsidRPr="00985ED5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3377B3BE" w14:textId="73225F43" w:rsidR="00A13D07" w:rsidRDefault="00A13D07" w:rsidP="00A13D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FD7749">
        <w:rPr>
          <w:rFonts w:ascii="Arial" w:hAnsi="Arial" w:cs="Arial"/>
          <w:b/>
          <w:bCs/>
          <w:sz w:val="20"/>
          <w:szCs w:val="20"/>
          <w:lang w:val="de-DE"/>
        </w:rPr>
        <w:t>Schnelllauf-Rolltor Typ „EFA-SRT</w:t>
      </w:r>
      <w:r w:rsidR="003E0C92" w:rsidRPr="003E0C92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FD7749">
        <w:rPr>
          <w:rFonts w:ascii="Arial" w:hAnsi="Arial" w:cs="Arial"/>
          <w:b/>
          <w:bCs/>
          <w:sz w:val="20"/>
          <w:szCs w:val="20"/>
          <w:lang w:val="de-DE"/>
        </w:rPr>
        <w:t>-S“</w:t>
      </w:r>
      <w:r>
        <w:rPr>
          <w:rFonts w:ascii="Arial" w:hAnsi="Arial" w:cs="Arial"/>
          <w:sz w:val="20"/>
          <w:szCs w:val="20"/>
          <w:lang w:val="de-DE"/>
        </w:rPr>
        <w:t>, mit elektro-mechanischem Hochleistungs-Torantrieb für den industriellen Dauereinsatz.</w:t>
      </w:r>
    </w:p>
    <w:p w14:paraId="47F06A86" w14:textId="77777777" w:rsidR="00A13D07" w:rsidRPr="00A13D07" w:rsidRDefault="00A13D07" w:rsidP="00A13D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C9B70CD" w14:textId="6EE07605" w:rsidR="00E07C95" w:rsidRDefault="00E07C95" w:rsidP="00E07C95">
      <w:pPr>
        <w:rPr>
          <w:rFonts w:ascii="Arial" w:hAnsi="Arial" w:cs="Arial"/>
          <w:b/>
          <w:caps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1BE39B7" w14:textId="69B8F0E7" w:rsidR="00207241" w:rsidRDefault="000A3DBE" w:rsidP="006B4DEF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207241">
        <w:rPr>
          <w:rFonts w:ascii="Arial" w:hAnsi="Arial" w:cs="Arial"/>
          <w:sz w:val="20"/>
          <w:szCs w:val="20"/>
          <w:lang w:val="de-DE"/>
        </w:rPr>
        <w:t xml:space="preserve">Für den Gewichtsausgleich des Torblattes und manuelles Öffnen des Tores bei Stromausfall (nach DIN EN 12604) ist eine spezielle Zugfeder-Mechanik in den seitlichen Torzargen zu integrieren. Diese langlebige und </w:t>
      </w:r>
      <w:proofErr w:type="gramStart"/>
      <w:r w:rsidRPr="00207241">
        <w:rPr>
          <w:rFonts w:ascii="Arial" w:hAnsi="Arial" w:cs="Arial"/>
          <w:sz w:val="20"/>
          <w:szCs w:val="20"/>
          <w:lang w:val="de-DE"/>
        </w:rPr>
        <w:t>extrem wartungsfreundliche</w:t>
      </w:r>
      <w:proofErr w:type="gramEnd"/>
      <w:r w:rsidRPr="00207241">
        <w:rPr>
          <w:rFonts w:ascii="Arial" w:hAnsi="Arial" w:cs="Arial"/>
          <w:sz w:val="20"/>
          <w:szCs w:val="20"/>
          <w:lang w:val="de-DE"/>
        </w:rPr>
        <w:t xml:space="preserve"> Gegenzugeinrichtung wird bindend</w:t>
      </w:r>
      <w:r w:rsidR="00207241">
        <w:rPr>
          <w:rFonts w:ascii="Arial" w:hAnsi="Arial" w:cs="Arial"/>
          <w:sz w:val="20"/>
          <w:szCs w:val="20"/>
          <w:lang w:val="de-DE"/>
        </w:rPr>
        <w:t xml:space="preserve"> </w:t>
      </w:r>
      <w:r w:rsidRPr="00207241">
        <w:rPr>
          <w:rFonts w:ascii="Arial" w:hAnsi="Arial" w:cs="Arial"/>
          <w:sz w:val="20"/>
          <w:szCs w:val="20"/>
          <w:lang w:val="de-DE"/>
        </w:rPr>
        <w:t>vorgeschrieben. Konstruktionen mit Torsionsfedern sind nicht zulässig</w:t>
      </w:r>
      <w:r w:rsidR="00207241">
        <w:rPr>
          <w:rFonts w:ascii="Arial" w:hAnsi="Arial" w:cs="Arial"/>
          <w:sz w:val="20"/>
          <w:szCs w:val="20"/>
          <w:lang w:val="de-DE"/>
        </w:rPr>
        <w:t>.</w:t>
      </w:r>
    </w:p>
    <w:p w14:paraId="258FEB75" w14:textId="77777777" w:rsidR="00207241" w:rsidRPr="00207241" w:rsidRDefault="00207241" w:rsidP="006B4DEF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6D4E7259" w14:textId="7C1289D1" w:rsidR="000A3DBE" w:rsidRDefault="000A3DBE" w:rsidP="006B4DEF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207241">
        <w:rPr>
          <w:rFonts w:ascii="Arial" w:hAnsi="Arial" w:cs="Arial"/>
          <w:sz w:val="20"/>
          <w:szCs w:val="20"/>
          <w:lang w:val="de-DE"/>
        </w:rPr>
        <w:t>Torblatt</w:t>
      </w:r>
      <w:r w:rsidR="00207241">
        <w:rPr>
          <w:rFonts w:ascii="Arial" w:hAnsi="Arial" w:cs="Arial"/>
          <w:sz w:val="20"/>
          <w:szCs w:val="20"/>
          <w:lang w:val="de-DE"/>
        </w:rPr>
        <w:t>: Standard</w:t>
      </w:r>
      <w:r w:rsidRPr="00207241">
        <w:rPr>
          <w:rFonts w:ascii="Arial" w:hAnsi="Arial" w:cs="Arial"/>
          <w:sz w:val="20"/>
          <w:szCs w:val="20"/>
          <w:lang w:val="de-DE"/>
        </w:rPr>
        <w:t xml:space="preserve"> aus 2 bzw. 3 mm starkem PVC, volltransparent, seitlich geführt und auf horizontal gelagerte Welle gewickelt; PVC-Torblätter generell mit vertikalen Warnstreifen. Eine wartungsfreie Torblattspannung ist</w:t>
      </w:r>
      <w:r w:rsidR="00207241" w:rsidRPr="00207241">
        <w:rPr>
          <w:rFonts w:ascii="Arial" w:hAnsi="Arial" w:cs="Arial"/>
          <w:sz w:val="20"/>
          <w:szCs w:val="20"/>
          <w:lang w:val="de-DE"/>
        </w:rPr>
        <w:t xml:space="preserve"> </w:t>
      </w:r>
      <w:r w:rsidRPr="00207241">
        <w:rPr>
          <w:rFonts w:ascii="Arial" w:hAnsi="Arial" w:cs="Arial"/>
          <w:sz w:val="20"/>
          <w:szCs w:val="20"/>
          <w:lang w:val="de-DE"/>
        </w:rPr>
        <w:t>vorzusehen, um das Torblatt beim Schließen permanent mit bis zu 800 N unter Spannung zu halten.</w:t>
      </w:r>
      <w:r w:rsidR="00207241" w:rsidRPr="00207241">
        <w:rPr>
          <w:rFonts w:ascii="Arial" w:hAnsi="Arial" w:cs="Arial"/>
          <w:sz w:val="20"/>
          <w:szCs w:val="20"/>
          <w:lang w:val="de-DE"/>
        </w:rPr>
        <w:t xml:space="preserve"> </w:t>
      </w:r>
      <w:r w:rsidRPr="00207241">
        <w:rPr>
          <w:rFonts w:ascii="Arial" w:hAnsi="Arial" w:cs="Arial"/>
          <w:sz w:val="20"/>
          <w:szCs w:val="20"/>
          <w:lang w:val="de-DE"/>
        </w:rPr>
        <w:t>Zusätzlich sind die seitlichen BEHANGFÜHRUNGEN mit speziellen Führungsapparaten so</w:t>
      </w:r>
      <w:r w:rsidR="00207241" w:rsidRPr="00207241">
        <w:rPr>
          <w:rFonts w:ascii="Arial" w:hAnsi="Arial" w:cs="Arial"/>
          <w:sz w:val="20"/>
          <w:szCs w:val="20"/>
          <w:lang w:val="de-DE"/>
        </w:rPr>
        <w:t xml:space="preserve"> </w:t>
      </w:r>
      <w:r w:rsidRPr="00207241">
        <w:rPr>
          <w:rFonts w:ascii="Arial" w:hAnsi="Arial" w:cs="Arial"/>
          <w:sz w:val="20"/>
          <w:szCs w:val="20"/>
          <w:lang w:val="de-DE"/>
        </w:rPr>
        <w:t xml:space="preserve">auszubilden, dass ein einwandfreies Auf- und Abwickeln auch bei Windbelastung gewährleistet ist. Rundum abgedichtete Stahlzargen-Konstruktion serienmäßig </w:t>
      </w:r>
      <w:proofErr w:type="spellStart"/>
      <w:r w:rsidRPr="00207241">
        <w:rPr>
          <w:rFonts w:ascii="Arial" w:hAnsi="Arial" w:cs="Arial"/>
          <w:sz w:val="20"/>
          <w:szCs w:val="20"/>
          <w:lang w:val="de-DE"/>
        </w:rPr>
        <w:t>sendzimir</w:t>
      </w:r>
      <w:proofErr w:type="spellEnd"/>
      <w:r w:rsidRPr="00207241">
        <w:rPr>
          <w:rFonts w:ascii="Arial" w:hAnsi="Arial" w:cs="Arial"/>
          <w:sz w:val="20"/>
          <w:szCs w:val="20"/>
          <w:lang w:val="de-DE"/>
        </w:rPr>
        <w:t>-verzinkt.</w:t>
      </w:r>
    </w:p>
    <w:p w14:paraId="0C68CC69" w14:textId="77777777" w:rsidR="00207241" w:rsidRPr="00207241" w:rsidRDefault="00207241" w:rsidP="006B4DEF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264F7553" w14:textId="75D2C359" w:rsidR="00C9493D" w:rsidRPr="00C9493D" w:rsidRDefault="00C9493D" w:rsidP="006B4DEF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C9493D">
        <w:rPr>
          <w:rFonts w:ascii="Arial" w:hAnsi="Arial" w:cs="Arial"/>
          <w:sz w:val="20"/>
          <w:szCs w:val="20"/>
          <w:lang w:val="de-DE"/>
        </w:rPr>
        <w:t xml:space="preserve">Der </w:t>
      </w:r>
      <w:r w:rsidRPr="00C9493D">
        <w:rPr>
          <w:rFonts w:ascii="Arial" w:hAnsi="Arial" w:cs="Arial"/>
          <w:b/>
          <w:bCs/>
          <w:sz w:val="20"/>
          <w:szCs w:val="20"/>
          <w:lang w:val="de-DE"/>
        </w:rPr>
        <w:t xml:space="preserve">TORANTRIEB </w:t>
      </w:r>
      <w:r w:rsidRPr="00C9493D">
        <w:rPr>
          <w:rFonts w:ascii="Arial" w:hAnsi="Arial" w:cs="Arial"/>
          <w:sz w:val="20"/>
          <w:szCs w:val="20"/>
          <w:lang w:val="de-DE"/>
        </w:rPr>
        <w:t>erfolgt mittels Getriebebremsmotor, der als Hochfrequenzmotor auszubilden ist. Die Torpositionen werden permanent mittels verschleißfreien, induktiven Näherungsschaltern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C9493D">
        <w:rPr>
          <w:rFonts w:ascii="Arial" w:hAnsi="Arial" w:cs="Arial"/>
          <w:sz w:val="20"/>
          <w:szCs w:val="20"/>
          <w:lang w:val="de-DE"/>
        </w:rPr>
        <w:t>erfasst, wobei die Endlagen elektronisch ermittelt werden. Elektromechanische Endschalter sind hierzu nicht zulässig.</w:t>
      </w:r>
    </w:p>
    <w:p w14:paraId="0E059901" w14:textId="7A478F40" w:rsidR="00D819F9" w:rsidRDefault="00E07C95" w:rsidP="006B4DEF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B55223">
        <w:rPr>
          <w:rFonts w:ascii="Arial" w:hAnsi="Arial" w:cs="Arial"/>
          <w:sz w:val="20"/>
          <w:szCs w:val="20"/>
          <w:lang w:val="de-DE"/>
        </w:rPr>
        <w:t>1,5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</w:t>
      </w:r>
      <w:r w:rsidR="00B55223">
        <w:rPr>
          <w:rFonts w:ascii="Arial" w:hAnsi="Arial" w:cs="Arial"/>
          <w:sz w:val="20"/>
          <w:szCs w:val="20"/>
          <w:lang w:val="de-DE"/>
        </w:rPr>
        <w:t>0,75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</w:t>
      </w:r>
    </w:p>
    <w:p w14:paraId="7DDD902B" w14:textId="6D270C09" w:rsidR="00E07C95" w:rsidRPr="00D819F9" w:rsidRDefault="00D819F9" w:rsidP="006B4DEF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D819F9">
        <w:rPr>
          <w:rFonts w:ascii="Arial" w:hAnsi="Arial" w:cs="Arial"/>
          <w:sz w:val="20"/>
          <w:szCs w:val="20"/>
          <w:lang w:val="de-DE"/>
        </w:rPr>
        <w:t xml:space="preserve">Die </w:t>
      </w:r>
      <w:r w:rsidRPr="00D819F9">
        <w:rPr>
          <w:rFonts w:ascii="Arial" w:hAnsi="Arial" w:cs="Arial"/>
          <w:b/>
          <w:bCs/>
          <w:sz w:val="20"/>
          <w:szCs w:val="20"/>
          <w:lang w:val="de-DE"/>
        </w:rPr>
        <w:t xml:space="preserve">MICROPROZESSOR-STEUERUNG </w:t>
      </w:r>
      <w:r w:rsidRPr="00D819F9">
        <w:rPr>
          <w:rFonts w:ascii="Arial" w:hAnsi="Arial" w:cs="Arial"/>
          <w:sz w:val="20"/>
          <w:szCs w:val="20"/>
          <w:lang w:val="de-DE"/>
        </w:rPr>
        <w:t>wird zusammen mit dem integrierten Frequenzumformer in einem separaten Kunststoff-Schaltschrank, Schutzart IP 65, eingebaut. Anschluss an Strom 230V/ 50 Hz bauseits.</w:t>
      </w:r>
    </w:p>
    <w:p w14:paraId="2BC6DC20" w14:textId="3D4554D9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</w:p>
    <w:p w14:paraId="7025077C" w14:textId="1E0A8B78" w:rsidR="00E07C95" w:rsidRDefault="006007F7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Vorschriften gemäß DIN EN 13241-1 sind erfüllt;</w:t>
      </w:r>
      <w:r w:rsidR="00E07C95"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77177" w14:textId="77777777" w:rsidR="00473F17" w:rsidRDefault="00473F17" w:rsidP="00E07C95">
      <w:pPr>
        <w:spacing w:after="0" w:line="240" w:lineRule="auto"/>
      </w:pPr>
      <w:r>
        <w:separator/>
      </w:r>
    </w:p>
  </w:endnote>
  <w:endnote w:type="continuationSeparator" w:id="0">
    <w:p w14:paraId="3C8218EF" w14:textId="77777777" w:rsidR="00473F17" w:rsidRDefault="00473F17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C243A" w14:textId="77777777" w:rsidR="00473F17" w:rsidRDefault="00473F17" w:rsidP="00E07C95">
      <w:pPr>
        <w:spacing w:after="0" w:line="240" w:lineRule="auto"/>
      </w:pPr>
      <w:r>
        <w:separator/>
      </w:r>
    </w:p>
  </w:footnote>
  <w:footnote w:type="continuationSeparator" w:id="0">
    <w:p w14:paraId="5D1667A2" w14:textId="77777777" w:rsidR="00473F17" w:rsidRDefault="00473F17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471204"/>
    <w:multiLevelType w:val="hybridMultilevel"/>
    <w:tmpl w:val="2EC00A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B3D20"/>
    <w:multiLevelType w:val="hybridMultilevel"/>
    <w:tmpl w:val="58C27D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  <w:num w:numId="12" w16cid:durableId="989746313">
    <w:abstractNumId w:val="11"/>
  </w:num>
  <w:num w:numId="13" w16cid:durableId="2540211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46C7"/>
    <w:rsid w:val="0006063C"/>
    <w:rsid w:val="000A3DBE"/>
    <w:rsid w:val="0015074B"/>
    <w:rsid w:val="001813DB"/>
    <w:rsid w:val="00207241"/>
    <w:rsid w:val="002442ED"/>
    <w:rsid w:val="00283AE2"/>
    <w:rsid w:val="0029639D"/>
    <w:rsid w:val="00326F90"/>
    <w:rsid w:val="003E0C92"/>
    <w:rsid w:val="00473F17"/>
    <w:rsid w:val="00512667"/>
    <w:rsid w:val="006007F7"/>
    <w:rsid w:val="00683A9C"/>
    <w:rsid w:val="006B4DEF"/>
    <w:rsid w:val="006C3CDC"/>
    <w:rsid w:val="007A0B54"/>
    <w:rsid w:val="008529A7"/>
    <w:rsid w:val="009430EF"/>
    <w:rsid w:val="00977657"/>
    <w:rsid w:val="00985ED5"/>
    <w:rsid w:val="009D1000"/>
    <w:rsid w:val="00A13D07"/>
    <w:rsid w:val="00AA1D8D"/>
    <w:rsid w:val="00B47730"/>
    <w:rsid w:val="00B55223"/>
    <w:rsid w:val="00C137CE"/>
    <w:rsid w:val="00C30E5E"/>
    <w:rsid w:val="00C9493D"/>
    <w:rsid w:val="00CB0664"/>
    <w:rsid w:val="00CB15BC"/>
    <w:rsid w:val="00D819F9"/>
    <w:rsid w:val="00E07C95"/>
    <w:rsid w:val="00FC693F"/>
    <w:rsid w:val="00FD7749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339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SRT-S (224)</TermName>
          <TermId xmlns="http://schemas.microsoft.com/office/infopath/2007/PartnerControls">321ec018-5bfe-4e23-bdaa-45ebc733246d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6C9507-8589-48EA-BD01-AFB9526501DD}"/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21d3f174-afc7-4cdc-a51d-00a52e5e8803"/>
    <ds:schemaRef ds:uri="6ad4aa7e-c367-41ad-8338-313dadb59002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1596</Characters>
  <Application>Microsoft Office Word</Application>
  <DocSecurity>0</DocSecurity>
  <Lines>13</Lines>
  <Paragraphs>3</Paragraphs>
  <ScaleCrop>false</ScaleCrop>
  <Manager/>
  <Company/>
  <LinksUpToDate>false</LinksUpToDate>
  <CharactersWithSpaces>1846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18</cp:revision>
  <dcterms:created xsi:type="dcterms:W3CDTF">2025-07-16T09:14:00Z</dcterms:created>
  <dcterms:modified xsi:type="dcterms:W3CDTF">2025-08-12T08:12:00Z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_Department">
    <vt:lpwstr/>
  </property>
  <property fmtid="{D5CDD505-2E9C-101B-9397-08002B2CF9AE}" pid="7" name="E_Division">
    <vt:lpwstr/>
  </property>
  <property fmtid="{D5CDD505-2E9C-101B-9397-08002B2CF9AE}" pid="8" name="E_SubCategory">
    <vt:lpwstr/>
  </property>
  <property fmtid="{D5CDD505-2E9C-101B-9397-08002B2CF9AE}" pid="9" name="EFAFLEX Inhaltsverzeichnis">
    <vt:lpwstr>339;#SRT-S (224)|321ec018-5bfe-4e23-bdaa-45ebc733246d</vt:lpwstr>
  </property>
  <property fmtid="{D5CDD505-2E9C-101B-9397-08002B2CF9AE}" pid="10" name="EFAFLEX_x0020_Inhaltsverzeichnis">
    <vt:lpwstr>339;#SRT-S (224)|321ec018-5bfe-4e23-bdaa-45ebc733246d</vt:lpwstr>
  </property>
</Properties>
</file>